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D5B09" w14:textId="77777777" w:rsidR="00973440" w:rsidRDefault="00973440">
      <w:pPr>
        <w:autoSpaceDE w:val="0"/>
        <w:autoSpaceDN w:val="0"/>
        <w:spacing w:after="78" w:line="220" w:lineRule="exact"/>
      </w:pPr>
    </w:p>
    <w:p w14:paraId="6B6A282E" w14:textId="77777777" w:rsidR="00973440" w:rsidRPr="003D5F1E" w:rsidRDefault="000000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62946A97" w14:textId="77777777" w:rsidR="00973440" w:rsidRPr="003D5F1E" w:rsidRDefault="0000000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14:paraId="72CA02B0" w14:textId="608B0F5E" w:rsidR="00973440" w:rsidRPr="003D5F1E" w:rsidRDefault="00000000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3D5F1E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</w:rPr>
        <w:t xml:space="preserve">Кизилюртовский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3D5F1E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4AD5FFFD" w14:textId="77777777" w:rsidR="00973440" w:rsidRDefault="00000000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3500"/>
        <w:gridCol w:w="3380"/>
      </w:tblGrid>
      <w:tr w:rsidR="00973440" w14:paraId="117726B8" w14:textId="77777777">
        <w:trPr>
          <w:trHeight w:hRule="exact" w:val="27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0ECA760A" w14:textId="77777777" w:rsidR="00973440" w:rsidRDefault="0000000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081F0B0B" w14:textId="77777777" w:rsidR="00973440" w:rsidRDefault="00000000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29F75B52" w14:textId="77777777" w:rsidR="00973440" w:rsidRDefault="0000000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973440" w14:paraId="76BDA78A" w14:textId="77777777">
        <w:trPr>
          <w:trHeight w:hRule="exact" w:val="2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231510BA" w14:textId="77777777" w:rsidR="00973440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7A2F65AA" w14:textId="77777777" w:rsidR="00973440" w:rsidRDefault="00000000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075C3082" w14:textId="77777777" w:rsidR="00973440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973440" w14:paraId="7AA09130" w14:textId="77777777">
        <w:trPr>
          <w:trHeight w:hRule="exact" w:val="4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64D161CD" w14:textId="77777777" w:rsidR="00973440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4FA1DB4D" w14:textId="77777777" w:rsidR="00973440" w:rsidRDefault="00000000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0F66ED0C" w14:textId="77777777" w:rsidR="00973440" w:rsidRDefault="00000000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______________Гаджиева.У.И.</w:t>
            </w:r>
          </w:p>
        </w:tc>
      </w:tr>
      <w:tr w:rsidR="00973440" w14:paraId="4C9C3FB7" w14:textId="77777777">
        <w:trPr>
          <w:trHeight w:hRule="exact" w:val="116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14:paraId="7CEEE89A" w14:textId="77777777" w:rsidR="00973440" w:rsidRDefault="00000000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 .</w:t>
            </w:r>
          </w:p>
        </w:tc>
        <w:tc>
          <w:tcPr>
            <w:tcW w:w="3427" w:type="dxa"/>
            <w:vMerge/>
          </w:tcPr>
          <w:p w14:paraId="745E5A0C" w14:textId="77777777" w:rsidR="00973440" w:rsidRDefault="00973440"/>
        </w:tc>
        <w:tc>
          <w:tcPr>
            <w:tcW w:w="3427" w:type="dxa"/>
            <w:vMerge/>
          </w:tcPr>
          <w:p w14:paraId="62B1732C" w14:textId="77777777" w:rsidR="00973440" w:rsidRDefault="00973440"/>
        </w:tc>
      </w:tr>
      <w:tr w:rsidR="00973440" w14:paraId="3468FDE8" w14:textId="77777777">
        <w:trPr>
          <w:trHeight w:hRule="exact" w:val="304"/>
        </w:trPr>
        <w:tc>
          <w:tcPr>
            <w:tcW w:w="3427" w:type="dxa"/>
            <w:vMerge/>
          </w:tcPr>
          <w:p w14:paraId="21453C6E" w14:textId="77777777" w:rsidR="00973440" w:rsidRDefault="00973440"/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782BFF7B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4AF50260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973440" w14:paraId="7BFA1E85" w14:textId="77777777">
        <w:trPr>
          <w:trHeight w:hRule="exact" w:val="3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3AE18FBD" w14:textId="77777777" w:rsidR="00973440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7A54130F" w14:textId="77777777" w:rsidR="00973440" w:rsidRDefault="00000000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066C18A5" w14:textId="77777777" w:rsidR="00973440" w:rsidRDefault="00000000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973440" w14:paraId="623A55E3" w14:textId="77777777">
        <w:trPr>
          <w:trHeight w:hRule="exact" w:val="38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4571D771" w14:textId="77777777" w:rsidR="00973440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14:paraId="3B62DF18" w14:textId="77777777" w:rsidR="00973440" w:rsidRDefault="00973440"/>
        </w:tc>
        <w:tc>
          <w:tcPr>
            <w:tcW w:w="3427" w:type="dxa"/>
            <w:vMerge/>
          </w:tcPr>
          <w:p w14:paraId="5B157BC7" w14:textId="77777777" w:rsidR="00973440" w:rsidRDefault="00973440"/>
        </w:tc>
      </w:tr>
    </w:tbl>
    <w:p w14:paraId="72FDC213" w14:textId="77777777" w:rsidR="00973440" w:rsidRDefault="00000000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0C0B403A" w14:textId="77777777" w:rsidR="00973440" w:rsidRDefault="00000000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2614151)</w:t>
      </w:r>
    </w:p>
    <w:p w14:paraId="26ABA526" w14:textId="77777777" w:rsidR="00973440" w:rsidRDefault="00000000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21EB5F80" w14:textId="77777777" w:rsidR="00973440" w:rsidRDefault="00000000">
      <w:pPr>
        <w:autoSpaceDE w:val="0"/>
        <w:autoSpaceDN w:val="0"/>
        <w:spacing w:before="70" w:after="0" w:line="230" w:lineRule="auto"/>
        <w:ind w:right="3770"/>
        <w:jc w:val="right"/>
      </w:pPr>
      <w:r>
        <w:rPr>
          <w:rFonts w:ascii="Times New Roman" w:eastAsia="Times New Roman" w:hAnsi="Times New Roman"/>
          <w:color w:val="000000"/>
          <w:sz w:val="24"/>
        </w:rPr>
        <w:t>«Физическая культура»</w:t>
      </w:r>
    </w:p>
    <w:p w14:paraId="5DBB69EB" w14:textId="77777777" w:rsidR="00973440" w:rsidRDefault="00000000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14:paraId="79DB53F4" w14:textId="77777777" w:rsidR="00973440" w:rsidRDefault="00000000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6E30B3F2" w14:textId="77777777" w:rsidR="00973440" w:rsidRDefault="00000000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Гамзатова Зухра Багаудиновна</w:t>
      </w:r>
    </w:p>
    <w:p w14:paraId="5D7431F0" w14:textId="77777777" w:rsidR="00973440" w:rsidRDefault="00000000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14:paraId="4DACBB19" w14:textId="77777777" w:rsidR="00973440" w:rsidRDefault="00973440">
      <w:pPr>
        <w:sectPr w:rsidR="00973440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14:paraId="76929209" w14:textId="77777777" w:rsidR="00973440" w:rsidRDefault="00973440">
      <w:pPr>
        <w:autoSpaceDE w:val="0"/>
        <w:autoSpaceDN w:val="0"/>
        <w:spacing w:after="78" w:line="220" w:lineRule="exact"/>
      </w:pPr>
    </w:p>
    <w:p w14:paraId="6FF948F2" w14:textId="77777777" w:rsidR="00973440" w:rsidRDefault="00000000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14:paraId="4970587C" w14:textId="77777777" w:rsidR="00973440" w:rsidRDefault="00973440">
      <w:pPr>
        <w:sectPr w:rsidR="00973440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75FF6E87" w14:textId="77777777" w:rsidR="00973440" w:rsidRDefault="00973440">
      <w:pPr>
        <w:autoSpaceDE w:val="0"/>
        <w:autoSpaceDN w:val="0"/>
        <w:spacing w:after="78" w:line="220" w:lineRule="exact"/>
      </w:pPr>
    </w:p>
    <w:p w14:paraId="634016F2" w14:textId="77777777" w:rsidR="00973440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2CBD1CF4" w14:textId="77777777" w:rsidR="00973440" w:rsidRPr="003D5F1E" w:rsidRDefault="00000000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духовно-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нравственного развития, воспитания и социализации обучающихся, представленной в Примерной программе воспитания (одобрена решением ФУМО от 02.06.2020 г.).</w:t>
      </w:r>
    </w:p>
    <w:p w14:paraId="6E0C8AB7" w14:textId="77777777" w:rsidR="00973440" w:rsidRPr="003D5F1E" w:rsidRDefault="00000000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14:paraId="723272A8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14:paraId="146591B1" w14:textId="77777777" w:rsidR="00973440" w:rsidRPr="003D5F1E" w:rsidRDefault="00000000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стандартизировано в соответствии с Единой всесоюзной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14:paraId="1792F41E" w14:textId="77777777" w:rsidR="00973440" w:rsidRPr="003D5F1E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Основные предметные результаты по учебному предмету «Физическая культура» в соответствии с Федеральным государственным образовательным стандартом начального общего образования (далее— ФГОС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14:paraId="7BABDAF1" w14:textId="77777777" w:rsidR="00973440" w:rsidRPr="003D5F1E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 значительно их развить.</w:t>
      </w:r>
    </w:p>
    <w:p w14:paraId="0AFB4AA9" w14:textId="77777777" w:rsidR="00973440" w:rsidRPr="003D5F1E" w:rsidRDefault="00000000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спортивных)».</w:t>
      </w:r>
    </w:p>
    <w:p w14:paraId="656BF9A7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НОО, а также</w:t>
      </w:r>
    </w:p>
    <w:p w14:paraId="7A5567B6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14:paraId="3978AE79" w14:textId="77777777" w:rsidR="00973440" w:rsidRPr="003D5F1E" w:rsidRDefault="00973440">
      <w:pPr>
        <w:autoSpaceDE w:val="0"/>
        <w:autoSpaceDN w:val="0"/>
        <w:spacing w:after="96" w:line="220" w:lineRule="exact"/>
        <w:rPr>
          <w:lang w:val="ru-RU"/>
        </w:rPr>
      </w:pPr>
    </w:p>
    <w:p w14:paraId="65CA2D73" w14:textId="77777777" w:rsidR="00973440" w:rsidRPr="003D5F1E" w:rsidRDefault="00000000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14:paraId="183E7849" w14:textId="77777777" w:rsidR="00973440" w:rsidRPr="003D5F1E" w:rsidRDefault="00000000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своему назначению примерная рабочая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развития обучающихся в рамках учебного предмета «Физическая культура»;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 рекомендуемую последовательность их изучения с учётом межпредметных и </w:t>
      </w: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содержания.</w:t>
      </w:r>
    </w:p>
    <w:p w14:paraId="2F994463" w14:textId="77777777" w:rsidR="00973440" w:rsidRPr="003D5F1E" w:rsidRDefault="0000000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культура» в образовательных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14:paraId="25E168D3" w14:textId="77777777" w:rsidR="00973440" w:rsidRPr="003D5F1E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14:paraId="537F3ED8" w14:textId="77777777" w:rsidR="00973440" w:rsidRPr="003D5F1E" w:rsidRDefault="00000000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14:paraId="539AB64A" w14:textId="77777777" w:rsidR="00973440" w:rsidRPr="003D5F1E" w:rsidRDefault="00000000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</w:t>
      </w:r>
      <w:proofErr w:type="spellStart"/>
      <w:proofErr w:type="gram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является физическое воспитание граждан России. Учебный </w:t>
      </w:r>
      <w:proofErr w:type="spellStart"/>
      <w:proofErr w:type="gram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предмет«</w:t>
      </w:r>
      <w:proofErr w:type="gram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14:paraId="71501C35" w14:textId="77777777" w:rsidR="00973440" w:rsidRPr="003D5F1E" w:rsidRDefault="00000000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14:paraId="2957099A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</w:t>
      </w:r>
    </w:p>
    <w:p w14:paraId="0B18259A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14:paraId="38673174" w14:textId="77777777" w:rsidR="00973440" w:rsidRPr="003D5F1E" w:rsidRDefault="00973440">
      <w:pPr>
        <w:autoSpaceDE w:val="0"/>
        <w:autoSpaceDN w:val="0"/>
        <w:spacing w:after="96" w:line="220" w:lineRule="exact"/>
        <w:rPr>
          <w:lang w:val="ru-RU"/>
        </w:rPr>
      </w:pPr>
    </w:p>
    <w:p w14:paraId="69E104EE" w14:textId="77777777" w:rsidR="00973440" w:rsidRPr="003D5F1E" w:rsidRDefault="00000000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</w:p>
    <w:p w14:paraId="78871DD6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обеспечивает создание условий для высокого качества преподавания учебного </w:t>
      </w: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предмета«Физическая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</w:p>
    <w:p w14:paraId="729092D9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14:paraId="2F5E95A1" w14:textId="77777777" w:rsidR="00973440" w:rsidRPr="003D5F1E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</w:t>
      </w:r>
      <w:proofErr w:type="gram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полного обеспечения образовательных возможностей</w:t>
      </w:r>
      <w:proofErr w:type="gram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учащимся в рамках единого образовательного пространства Российской Федерации.</w:t>
      </w:r>
    </w:p>
    <w:p w14:paraId="5A9F12A2" w14:textId="77777777" w:rsidR="00973440" w:rsidRPr="003D5F1E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обучающихся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14:paraId="239AC631" w14:textId="77777777" w:rsidR="00973440" w:rsidRPr="003D5F1E" w:rsidRDefault="00000000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эффективное развитие физических качеств и способностей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14:paraId="03B20A84" w14:textId="77777777" w:rsidR="00973440" w:rsidRPr="003D5F1E" w:rsidRDefault="00000000">
      <w:pPr>
        <w:autoSpaceDE w:val="0"/>
        <w:autoSpaceDN w:val="0"/>
        <w:spacing w:before="70" w:after="0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личностно-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14:paraId="604A0CB8" w14:textId="77777777" w:rsidR="00973440" w:rsidRPr="003D5F1E" w:rsidRDefault="00000000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Важное значение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ознакомления с видами спорта в программе используются спортивные эстафеты, спортивные упражнения и спортивные игровые задания. Для ознакомления с туристическими спортивными</w:t>
      </w:r>
    </w:p>
    <w:p w14:paraId="13D6D37A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14:paraId="337BA0A0" w14:textId="77777777" w:rsidR="00973440" w:rsidRPr="003D5F1E" w:rsidRDefault="00973440">
      <w:pPr>
        <w:autoSpaceDE w:val="0"/>
        <w:autoSpaceDN w:val="0"/>
        <w:spacing w:after="66" w:line="220" w:lineRule="exact"/>
        <w:rPr>
          <w:lang w:val="ru-RU"/>
        </w:rPr>
      </w:pPr>
    </w:p>
    <w:p w14:paraId="28CDE189" w14:textId="77777777" w:rsidR="00973440" w:rsidRPr="003D5F1E" w:rsidRDefault="00000000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14:paraId="7D51FC37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НОО содержание программы учебного предмета «Физическая </w:t>
      </w:r>
      <w:proofErr w:type="spellStart"/>
      <w:proofErr w:type="gram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культура»состоит</w:t>
      </w:r>
      <w:proofErr w:type="spellEnd"/>
      <w:proofErr w:type="gram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из следующих компонентов:</w:t>
      </w:r>
    </w:p>
    <w:p w14:paraId="4D45B3B4" w14:textId="77777777" w:rsidR="00973440" w:rsidRPr="003D5F1E" w:rsidRDefault="0000000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знания о физической культуре (информационный компонент деятельности);</w:t>
      </w:r>
    </w:p>
    <w:p w14:paraId="060BE59F" w14:textId="77777777" w:rsidR="00973440" w:rsidRPr="003D5F1E" w:rsidRDefault="0000000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способы физкультурной деятельности (</w:t>
      </w: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14:paraId="1174C773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14:paraId="48145394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14:paraId="4ED73593" w14:textId="77777777" w:rsidR="00973440" w:rsidRPr="003D5F1E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14:paraId="312F15F4" w14:textId="77777777" w:rsidR="00973440" w:rsidRPr="003D5F1E" w:rsidRDefault="000000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14:paraId="766A0B67" w14:textId="77777777" w:rsidR="00973440" w:rsidRPr="003D5F1E" w:rsidRDefault="00000000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предполагает как широкое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14:paraId="5D445F7C" w14:textId="77777777" w:rsidR="00973440" w:rsidRPr="003D5F1E" w:rsidRDefault="00000000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доступности и индивидуализации.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14:paraId="230FF5A2" w14:textId="77777777" w:rsidR="00973440" w:rsidRPr="003D5F1E" w:rsidRDefault="000000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</w:t>
      </w:r>
    </w:p>
    <w:p w14:paraId="364F1CAC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14:paraId="140BBDA4" w14:textId="77777777" w:rsidR="00973440" w:rsidRPr="003D5F1E" w:rsidRDefault="00973440">
      <w:pPr>
        <w:autoSpaceDE w:val="0"/>
        <w:autoSpaceDN w:val="0"/>
        <w:spacing w:after="66" w:line="220" w:lineRule="exact"/>
        <w:rPr>
          <w:lang w:val="ru-RU"/>
        </w:rPr>
      </w:pPr>
    </w:p>
    <w:p w14:paraId="2176F72D" w14:textId="77777777" w:rsidR="00973440" w:rsidRPr="003D5F1E" w:rsidRDefault="00000000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14:paraId="6BF52E78" w14:textId="77777777" w:rsidR="00973440" w:rsidRPr="003D5F1E" w:rsidRDefault="00000000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14:paraId="3804A97B" w14:textId="77777777" w:rsidR="00973440" w:rsidRPr="003D5F1E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14:paraId="25E69F23" w14:textId="77777777" w:rsidR="00973440" w:rsidRPr="003D5F1E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обучающимся достичь наиболее эффективных результатов.</w:t>
      </w:r>
    </w:p>
    <w:p w14:paraId="1B73D82F" w14:textId="77777777" w:rsidR="00973440" w:rsidRPr="003D5F1E" w:rsidRDefault="00000000">
      <w:pPr>
        <w:autoSpaceDE w:val="0"/>
        <w:autoSpaceDN w:val="0"/>
        <w:spacing w:before="70" w:after="0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14:paraId="46394E14" w14:textId="77777777" w:rsidR="00973440" w:rsidRPr="003D5F1E" w:rsidRDefault="00000000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учитывается взаимосвязь изучаемых явлений и процессов, что позволит успешно достигнуть планируемых результатов — предметных, метапредметных и личностных.</w:t>
      </w:r>
    </w:p>
    <w:p w14:paraId="1F75284A" w14:textId="77777777" w:rsidR="00973440" w:rsidRPr="003D5F1E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14:paraId="6C975C3F" w14:textId="77777777" w:rsidR="00973440" w:rsidRPr="003D5F1E" w:rsidRDefault="00000000">
      <w:pPr>
        <w:autoSpaceDE w:val="0"/>
        <w:autoSpaceDN w:val="0"/>
        <w:spacing w:before="190" w:after="0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14:paraId="05BAD407" w14:textId="77777777" w:rsidR="00973440" w:rsidRPr="003D5F1E" w:rsidRDefault="00000000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14:paraId="6B64BCD3" w14:textId="77777777" w:rsidR="00973440" w:rsidRPr="003D5F1E" w:rsidRDefault="00000000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14:paraId="12ACD1E8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14:paraId="0AFD7073" w14:textId="77777777" w:rsidR="00973440" w:rsidRPr="003D5F1E" w:rsidRDefault="00000000">
      <w:pPr>
        <w:autoSpaceDE w:val="0"/>
        <w:autoSpaceDN w:val="0"/>
        <w:spacing w:before="70" w:after="0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14:paraId="37CFA3F9" w14:textId="77777777" w:rsidR="00973440" w:rsidRPr="003D5F1E" w:rsidRDefault="000000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утренняя гимнастика, гимнастические</w:t>
      </w:r>
    </w:p>
    <w:p w14:paraId="33D26A23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2A3EA306" w14:textId="77777777" w:rsidR="00973440" w:rsidRPr="003D5F1E" w:rsidRDefault="00973440">
      <w:pPr>
        <w:autoSpaceDE w:val="0"/>
        <w:autoSpaceDN w:val="0"/>
        <w:spacing w:after="66" w:line="220" w:lineRule="exact"/>
        <w:rPr>
          <w:lang w:val="ru-RU"/>
        </w:rPr>
      </w:pPr>
    </w:p>
    <w:p w14:paraId="4000DCA5" w14:textId="77777777" w:rsidR="00973440" w:rsidRPr="003D5F1E" w:rsidRDefault="00000000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результат— физическое воспитание, формирование здоровья и здорового образа жизни.</w:t>
      </w:r>
    </w:p>
    <w:p w14:paraId="7C1D7A02" w14:textId="77777777" w:rsidR="00973440" w:rsidRPr="003D5F1E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14:paraId="11DE974A" w14:textId="77777777" w:rsidR="00973440" w:rsidRPr="003D5F1E" w:rsidRDefault="00000000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14:paraId="235EAF67" w14:textId="77777777" w:rsidR="00973440" w:rsidRPr="003D5F1E" w:rsidRDefault="00000000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14:paraId="027BBAC5" w14:textId="77777777" w:rsidR="00973440" w:rsidRPr="003D5F1E" w:rsidRDefault="00000000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14:paraId="5FB8BB75" w14:textId="77777777" w:rsidR="00973440" w:rsidRPr="003D5F1E" w:rsidRDefault="00000000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государственные гарантии качества начального общего образования, личностного развития обучающихся;</w:t>
      </w:r>
    </w:p>
    <w:p w14:paraId="4CFC5192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14:paraId="06D22542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14:paraId="46EC18F0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14:paraId="6A857F5C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Приоритет индивидуального подхода в обучении позволяет обучающимся осваивать программу в соответствии с возможностями каждого.</w:t>
      </w:r>
    </w:p>
    <w:p w14:paraId="1E73D3E6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14:paraId="5C94F279" w14:textId="77777777" w:rsidR="00973440" w:rsidRPr="003D5F1E" w:rsidRDefault="00000000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14:paraId="5926F694" w14:textId="77777777" w:rsidR="00973440" w:rsidRPr="003D5F1E" w:rsidRDefault="00000000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14:paraId="46CE77D0" w14:textId="77777777" w:rsidR="00973440" w:rsidRPr="003D5F1E" w:rsidRDefault="00000000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</w:t>
      </w:r>
      <w:proofErr w:type="gram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тему по общим сведениям</w:t>
      </w:r>
      <w:proofErr w:type="gram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14:paraId="79D73D8D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14:paraId="51614601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14:paraId="1BC770E7" w14:textId="77777777" w:rsidR="00973440" w:rsidRPr="003D5F1E" w:rsidRDefault="00973440">
      <w:pPr>
        <w:autoSpaceDE w:val="0"/>
        <w:autoSpaceDN w:val="0"/>
        <w:spacing w:after="138" w:line="220" w:lineRule="exact"/>
        <w:rPr>
          <w:lang w:val="ru-RU"/>
        </w:rPr>
      </w:pPr>
    </w:p>
    <w:p w14:paraId="4D430DE8" w14:textId="77777777" w:rsidR="00973440" w:rsidRPr="003D5F1E" w:rsidRDefault="00000000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 в 1 классе, составляет 99 часов.</w:t>
      </w:r>
    </w:p>
    <w:p w14:paraId="20795BC5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358" w:right="832" w:bottom="1440" w:left="666" w:header="720" w:footer="720" w:gutter="0"/>
          <w:cols w:space="720" w:equalWidth="0">
            <w:col w:w="10402" w:space="0"/>
          </w:cols>
          <w:docGrid w:linePitch="360"/>
        </w:sectPr>
      </w:pPr>
    </w:p>
    <w:p w14:paraId="6AC249EA" w14:textId="77777777" w:rsidR="00973440" w:rsidRPr="003D5F1E" w:rsidRDefault="00973440">
      <w:pPr>
        <w:autoSpaceDE w:val="0"/>
        <w:autoSpaceDN w:val="0"/>
        <w:spacing w:after="78" w:line="220" w:lineRule="exact"/>
        <w:rPr>
          <w:lang w:val="ru-RU"/>
        </w:rPr>
      </w:pPr>
    </w:p>
    <w:p w14:paraId="3A9A7C6F" w14:textId="77777777" w:rsidR="00973440" w:rsidRPr="003D5F1E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53A493C7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6BC610E2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14:paraId="288294E8" w14:textId="77777777" w:rsidR="00973440" w:rsidRPr="003D5F1E" w:rsidRDefault="000000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349743DA" w14:textId="77777777" w:rsidR="00973440" w:rsidRPr="003D5F1E" w:rsidRDefault="00000000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упражнений, проведении игр и спортивных эстафет.</w:t>
      </w:r>
    </w:p>
    <w:p w14:paraId="2A12C52F" w14:textId="77777777" w:rsidR="00973440" w:rsidRPr="003D5F1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Распорядок дня. Личная гигиена. Основные правила личной гигиены.</w:t>
      </w:r>
    </w:p>
    <w:p w14:paraId="2D235E63" w14:textId="77777777" w:rsidR="00973440" w:rsidRPr="003D5F1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Самоконтроль. Строевые команды, построение, расчёт.</w:t>
      </w:r>
    </w:p>
    <w:p w14:paraId="40E8CC4A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Физические упражнения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proofErr w:type="spellStart"/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</w:t>
      </w:r>
      <w:proofErr w:type="spellEnd"/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по видам разминки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пятках («казачок»), шаги с продвижением вперёд на </w:t>
      </w: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с выпрямленными коленями и в </w:t>
      </w: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14:paraId="3DF201EF" w14:textId="77777777" w:rsidR="00973440" w:rsidRPr="003D5F1E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</w:t>
      </w: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 («крестик»); упражнения для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укрепления мышц ног, увеличения подвижности тазобедренных, коленных и голеностопных суставов («велосипед»).</w:t>
      </w:r>
    </w:p>
    <w:p w14:paraId="0840F981" w14:textId="77777777" w:rsidR="00973440" w:rsidRPr="003D5F1E" w:rsidRDefault="0000000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14:paraId="3FB08EDF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Подводящие упражнения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14:paraId="7365E603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моторики и координации с гимнастическим предметом </w:t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Удержание скакалки. Вращение кистью руки скакалки, сложенной вчетверо, — перед собой, сложенной вдвое —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14:paraId="2735FB99" w14:textId="77777777" w:rsidR="00973440" w:rsidRPr="003D5F1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Удержание гимнастического мяча. Баланс мяча на ладони, передача мяча из руки в руку.</w:t>
      </w:r>
    </w:p>
    <w:p w14:paraId="5D01F5D2" w14:textId="77777777" w:rsidR="00973440" w:rsidRPr="003D5F1E" w:rsidRDefault="00000000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2F405FF1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координации и развития жизненно важных навыков и умений </w:t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Равновесие —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14:paraId="53AD748B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98" w:right="638" w:bottom="290" w:left="666" w:header="720" w:footer="720" w:gutter="0"/>
          <w:cols w:space="720" w:equalWidth="0">
            <w:col w:w="10596" w:space="0"/>
          </w:cols>
          <w:docGrid w:linePitch="360"/>
        </w:sectPr>
      </w:pPr>
    </w:p>
    <w:p w14:paraId="405CEA16" w14:textId="77777777" w:rsidR="00973440" w:rsidRPr="003D5F1E" w:rsidRDefault="00973440">
      <w:pPr>
        <w:autoSpaceDE w:val="0"/>
        <w:autoSpaceDN w:val="0"/>
        <w:spacing w:after="96" w:line="220" w:lineRule="exact"/>
        <w:rPr>
          <w:lang w:val="ru-RU"/>
        </w:rPr>
      </w:pPr>
    </w:p>
    <w:p w14:paraId="478D35EB" w14:textId="77777777" w:rsidR="00973440" w:rsidRPr="003D5F1E" w:rsidRDefault="00000000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«буратино», «</w:t>
      </w:r>
      <w:proofErr w:type="spell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ковырялочка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», «верёвочка».</w:t>
      </w:r>
    </w:p>
    <w:p w14:paraId="0F5A4FBE" w14:textId="77777777" w:rsidR="00973440" w:rsidRPr="003D5F1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Бег, сочетаемый с круговыми движениями руками.</w:t>
      </w:r>
    </w:p>
    <w:p w14:paraId="16B1D78F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3D5F1E">
        <w:rPr>
          <w:lang w:val="ru-RU"/>
        </w:rPr>
        <w:tab/>
      </w:r>
      <w:proofErr w:type="spellStart"/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Игрыиигровыезадания</w:t>
      </w:r>
      <w:proofErr w:type="spellEnd"/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, </w:t>
      </w:r>
      <w:proofErr w:type="spellStart"/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спортивныеэстафеты</w:t>
      </w:r>
      <w:proofErr w:type="spellEnd"/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14:paraId="3FA750E1" w14:textId="77777777" w:rsidR="00973440" w:rsidRPr="003D5F1E" w:rsidRDefault="00000000">
      <w:pPr>
        <w:autoSpaceDE w:val="0"/>
        <w:autoSpaceDN w:val="0"/>
        <w:spacing w:before="70" w:after="0" w:line="262" w:lineRule="auto"/>
        <w:ind w:left="180" w:right="2160"/>
        <w:rPr>
          <w:lang w:val="ru-RU"/>
        </w:rPr>
      </w:pPr>
      <w:proofErr w:type="spellStart"/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3D5F1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команд.</w:t>
      </w:r>
    </w:p>
    <w:p w14:paraId="10D6AFF7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316" w:right="1156" w:bottom="1440" w:left="666" w:header="720" w:footer="720" w:gutter="0"/>
          <w:cols w:space="720" w:equalWidth="0">
            <w:col w:w="10078" w:space="0"/>
          </w:cols>
          <w:docGrid w:linePitch="360"/>
        </w:sectPr>
      </w:pPr>
    </w:p>
    <w:p w14:paraId="1729639C" w14:textId="77777777" w:rsidR="00973440" w:rsidRPr="003D5F1E" w:rsidRDefault="00973440">
      <w:pPr>
        <w:autoSpaceDE w:val="0"/>
        <w:autoSpaceDN w:val="0"/>
        <w:spacing w:after="78" w:line="220" w:lineRule="exact"/>
        <w:rPr>
          <w:lang w:val="ru-RU"/>
        </w:rPr>
      </w:pPr>
    </w:p>
    <w:p w14:paraId="29DF1916" w14:textId="77777777" w:rsidR="00973440" w:rsidRPr="003D5F1E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6ED22A6B" w14:textId="77777777" w:rsidR="00973440" w:rsidRPr="003D5F1E" w:rsidRDefault="00000000">
      <w:pPr>
        <w:autoSpaceDE w:val="0"/>
        <w:autoSpaceDN w:val="0"/>
        <w:spacing w:before="346" w:after="0" w:line="271" w:lineRule="auto"/>
        <w:ind w:right="720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метапредметных и предметных результатов по физической культуре.</w:t>
      </w:r>
    </w:p>
    <w:p w14:paraId="0FB24B60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46026922" w14:textId="77777777" w:rsidR="00973440" w:rsidRPr="003D5F1E" w:rsidRDefault="00000000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 деятельности на их основе.</w:t>
      </w:r>
    </w:p>
    <w:p w14:paraId="65880D39" w14:textId="77777777" w:rsidR="00973440" w:rsidRPr="003D5F1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Патриотическое воспитание:</w:t>
      </w:r>
    </w:p>
    <w:p w14:paraId="2F7035AD" w14:textId="77777777" w:rsidR="00973440" w:rsidRPr="003D5F1E" w:rsidRDefault="00000000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14:paraId="7EC7EBE3" w14:textId="77777777" w:rsidR="00973440" w:rsidRPr="003D5F1E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Гражданское воспитание:</w:t>
      </w:r>
    </w:p>
    <w:p w14:paraId="56B14C97" w14:textId="77777777" w:rsidR="00973440" w:rsidRPr="003D5F1E" w:rsidRDefault="00000000">
      <w:pPr>
        <w:autoSpaceDE w:val="0"/>
        <w:autoSpaceDN w:val="0"/>
        <w:spacing w:before="178" w:after="0" w:line="286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14:paraId="6AD410B3" w14:textId="77777777" w:rsidR="00973440" w:rsidRPr="003D5F1E" w:rsidRDefault="00000000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14:paraId="649186AE" w14:textId="77777777" w:rsidR="00973440" w:rsidRPr="003D5F1E" w:rsidRDefault="00000000">
      <w:pPr>
        <w:autoSpaceDE w:val="0"/>
        <w:autoSpaceDN w:val="0"/>
        <w:spacing w:before="180" w:after="0" w:line="262" w:lineRule="auto"/>
        <w:ind w:left="420" w:right="576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3DE8B187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22EF6C99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технологий;</w:t>
      </w:r>
    </w:p>
    <w:p w14:paraId="5625FA47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обучению и познанию, любознательность, готовность и способность к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самообразованию, исследовательской деятельности, к осознанному выбору направленности и уровня обучения в дальнейшем.</w:t>
      </w:r>
    </w:p>
    <w:p w14:paraId="09FF67B0" w14:textId="77777777" w:rsidR="00973440" w:rsidRPr="003D5F1E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Формирование культуры здоровья:</w:t>
      </w:r>
    </w:p>
    <w:p w14:paraId="26398203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73D73FA" w14:textId="77777777" w:rsidR="00973440" w:rsidRPr="003D5F1E" w:rsidRDefault="00973440">
      <w:pPr>
        <w:autoSpaceDE w:val="0"/>
        <w:autoSpaceDN w:val="0"/>
        <w:spacing w:after="108" w:line="220" w:lineRule="exact"/>
        <w:rPr>
          <w:lang w:val="ru-RU"/>
        </w:rPr>
      </w:pPr>
    </w:p>
    <w:p w14:paraId="5B96EADA" w14:textId="77777777" w:rsidR="00973440" w:rsidRPr="003D5F1E" w:rsidRDefault="00000000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своего здоровья для себя, общества, государства; ответственное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14:paraId="47BC8D67" w14:textId="77777777" w:rsidR="00973440" w:rsidRPr="003D5F1E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14:paraId="27898AF3" w14:textId="77777777" w:rsidR="00973440" w:rsidRPr="003D5F1E" w:rsidRDefault="00000000">
      <w:pPr>
        <w:autoSpaceDE w:val="0"/>
        <w:autoSpaceDN w:val="0"/>
        <w:spacing w:before="178" w:after="0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62A460A5" w14:textId="77777777" w:rsidR="00973440" w:rsidRPr="003D5F1E" w:rsidRDefault="00000000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экологическое мышление, умение руководствоваться им в познавательной, коммуникативной и социальной практике.</w:t>
      </w:r>
    </w:p>
    <w:p w14:paraId="571C8803" w14:textId="77777777" w:rsidR="00973440" w:rsidRPr="003D5F1E" w:rsidRDefault="0000000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7C9AAE68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14:paraId="5521CB62" w14:textId="77777777" w:rsidR="00973440" w:rsidRPr="003D5F1E" w:rsidRDefault="00000000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 составе метапредметных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14:paraId="0C845555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/>
        <w:ind w:right="864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образовательной программы по физической культуре отражают овладение универсальными учебными действиями, в том числе: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, отражающие методы познания окружающего мира:</w:t>
      </w:r>
    </w:p>
    <w:p w14:paraId="4BCA527A" w14:textId="77777777" w:rsidR="00973440" w:rsidRPr="003D5F1E" w:rsidRDefault="00000000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14:paraId="2BCAFFCB" w14:textId="77777777" w:rsidR="00973440" w:rsidRPr="003D5F1E" w:rsidRDefault="00000000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25C3D0AF" w14:textId="77777777" w:rsidR="00973440" w:rsidRPr="003D5F1E" w:rsidRDefault="00000000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правила безопасного поведения при освоении физических упражнений, плавании;</w:t>
      </w:r>
    </w:p>
    <w:p w14:paraId="64299D6B" w14:textId="77777777" w:rsidR="00973440" w:rsidRPr="003D5F1E" w:rsidRDefault="00000000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физическими упражнениями и их влиянием на развитие физических качеств;</w:t>
      </w:r>
    </w:p>
    <w:p w14:paraId="2B88F587" w14:textId="77777777" w:rsidR="00973440" w:rsidRPr="003D5F1E" w:rsidRDefault="00000000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(способностей) человека;</w:t>
      </w:r>
    </w:p>
    <w:p w14:paraId="404005D9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732D2C72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328" w:right="658" w:bottom="398" w:left="666" w:header="720" w:footer="720" w:gutter="0"/>
          <w:cols w:space="720" w:equalWidth="0">
            <w:col w:w="10576" w:space="0"/>
          </w:cols>
          <w:docGrid w:linePitch="360"/>
        </w:sectPr>
      </w:pPr>
    </w:p>
    <w:p w14:paraId="270F10B8" w14:textId="77777777" w:rsidR="00973440" w:rsidRPr="003D5F1E" w:rsidRDefault="00973440">
      <w:pPr>
        <w:autoSpaceDE w:val="0"/>
        <w:autoSpaceDN w:val="0"/>
        <w:spacing w:after="72" w:line="220" w:lineRule="exact"/>
        <w:rPr>
          <w:lang w:val="ru-RU"/>
        </w:rPr>
      </w:pPr>
    </w:p>
    <w:p w14:paraId="08012DB3" w14:textId="77777777" w:rsidR="00973440" w:rsidRPr="003D5F1E" w:rsidRDefault="00000000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3042F11D" w14:textId="77777777" w:rsidR="00973440" w:rsidRPr="003D5F1E" w:rsidRDefault="00000000">
      <w:pPr>
        <w:autoSpaceDE w:val="0"/>
        <w:autoSpaceDN w:val="0"/>
        <w:spacing w:before="238" w:after="0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сенситивными периодами развития, способности конструктивно находить решение и действовать даже в ситуациях неуспеха;</w:t>
      </w:r>
    </w:p>
    <w:p w14:paraId="1328AB26" w14:textId="77777777" w:rsidR="00973440" w:rsidRPr="003D5F1E" w:rsidRDefault="00000000">
      <w:pPr>
        <w:autoSpaceDE w:val="0"/>
        <w:autoSpaceDN w:val="0"/>
        <w:spacing w:before="238" w:after="0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овладевать базовыми предметными и межпредметными понятиями, отражающими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1A3A7A78" w14:textId="77777777" w:rsidR="00973440" w:rsidRPr="003D5F1E" w:rsidRDefault="00000000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информацию, полученную посредством наблюдений, просмотра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507900C5" w14:textId="77777777" w:rsidR="00973440" w:rsidRPr="003D5F1E" w:rsidRDefault="00000000">
      <w:pPr>
        <w:autoSpaceDE w:val="0"/>
        <w:autoSpaceDN w:val="0"/>
        <w:spacing w:before="238" w:after="0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объективность информации и возможности её использования для решения конкретных учебных задач.</w:t>
      </w:r>
    </w:p>
    <w:p w14:paraId="4D1F61BA" w14:textId="77777777" w:rsidR="00973440" w:rsidRPr="003D5F1E" w:rsidRDefault="00000000">
      <w:pPr>
        <w:autoSpaceDE w:val="0"/>
        <w:autoSpaceDN w:val="0"/>
        <w:spacing w:before="178" w:after="0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, отражающие способность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обучающегося осуществлять коммуникативную деятельность, использовать правила общения в конкретных учебных и внеучебных ситуациях; самостоятельную организацию речевой деятельности в устной и письменной форме:</w:t>
      </w:r>
    </w:p>
    <w:p w14:paraId="47F50672" w14:textId="77777777" w:rsidR="00973440" w:rsidRPr="003D5F1E" w:rsidRDefault="00000000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14:paraId="1E051025" w14:textId="77777777" w:rsidR="00973440" w:rsidRPr="003D5F1E" w:rsidRDefault="00000000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описывать влияние физической культуры на здоровье и эмоциональное благополучие человека;</w:t>
      </w:r>
    </w:p>
    <w:p w14:paraId="43490EEB" w14:textId="77777777" w:rsidR="00973440" w:rsidRPr="003D5F1E" w:rsidRDefault="00000000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64CE1F0A" w14:textId="77777777" w:rsidR="00973440" w:rsidRPr="003D5F1E" w:rsidRDefault="00000000">
      <w:pPr>
        <w:autoSpaceDE w:val="0"/>
        <w:autoSpaceDN w:val="0"/>
        <w:spacing w:before="240" w:after="0"/>
        <w:ind w:left="420"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5289C262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86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14:paraId="09F31E32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4EDA098D" w14:textId="77777777" w:rsidR="00973440" w:rsidRPr="003D5F1E" w:rsidRDefault="0000000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конструктивно разрешать конфликты посредством учёта интересов сторон и сотрудничества.</w:t>
      </w:r>
    </w:p>
    <w:p w14:paraId="1DAD5891" w14:textId="77777777" w:rsidR="00973440" w:rsidRPr="003D5F1E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, отражающие способности обучающегося</w:t>
      </w:r>
    </w:p>
    <w:p w14:paraId="1E2B6D32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92" w:right="666" w:bottom="438" w:left="666" w:header="720" w:footer="720" w:gutter="0"/>
          <w:cols w:space="720" w:equalWidth="0">
            <w:col w:w="10568" w:space="0"/>
          </w:cols>
          <w:docGrid w:linePitch="360"/>
        </w:sectPr>
      </w:pPr>
    </w:p>
    <w:p w14:paraId="0308EBB0" w14:textId="77777777" w:rsidR="00973440" w:rsidRPr="003D5F1E" w:rsidRDefault="00973440">
      <w:pPr>
        <w:autoSpaceDE w:val="0"/>
        <w:autoSpaceDN w:val="0"/>
        <w:spacing w:after="66" w:line="220" w:lineRule="exact"/>
        <w:rPr>
          <w:lang w:val="ru-RU"/>
        </w:rPr>
      </w:pPr>
    </w:p>
    <w:p w14:paraId="08466E39" w14:textId="77777777" w:rsidR="00973440" w:rsidRPr="003D5F1E" w:rsidRDefault="00000000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строить учебно-познавательную деятельность, учитывая все её компоненты (цель, мотив, прогноз, средства, контроль, оценка):</w:t>
      </w:r>
    </w:p>
    <w:p w14:paraId="10FF256D" w14:textId="77777777" w:rsidR="00973440" w:rsidRPr="003D5F1E" w:rsidRDefault="0000000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274B9138" w14:textId="77777777" w:rsidR="00973440" w:rsidRPr="003D5F1E" w:rsidRDefault="00000000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14:paraId="190ED8A4" w14:textId="77777777" w:rsidR="00973440" w:rsidRPr="003D5F1E" w:rsidRDefault="0000000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предусматривать возникновение возможных ситуаций, опасных для здоровья и жизни;</w:t>
      </w:r>
    </w:p>
    <w:p w14:paraId="6999CBC1" w14:textId="77777777" w:rsidR="00973440" w:rsidRPr="003D5F1E" w:rsidRDefault="00000000">
      <w:pPr>
        <w:autoSpaceDE w:val="0"/>
        <w:autoSpaceDN w:val="0"/>
        <w:spacing w:before="238" w:after="0" w:line="274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проявлять волевую саморегуляцию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14:paraId="4C2A87D6" w14:textId="77777777" w:rsidR="00973440" w:rsidRPr="003D5F1E" w:rsidRDefault="00000000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14:paraId="16AA014C" w14:textId="77777777" w:rsidR="00973440" w:rsidRPr="003D5F1E" w:rsidRDefault="00000000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300914F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изучения учебного предмета «Физическая культура» отражают опыт учащихся в физкультурной деятельности.</w:t>
      </w:r>
    </w:p>
    <w:p w14:paraId="17D34F3B" w14:textId="77777777" w:rsidR="00973440" w:rsidRPr="003D5F1E" w:rsidRDefault="000000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знания, освоенные обучающимися; умения и способы действий, специфические для предметной области «Физическая культура» периода развития детей возраста начальной школы;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20934182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4C44DF1C" w14:textId="77777777" w:rsidR="00973440" w:rsidRPr="003D5F1E" w:rsidRDefault="00000000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09300892" w14:textId="77777777" w:rsidR="00973440" w:rsidRPr="003D5F1E" w:rsidRDefault="00000000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игровые упражнения, состоящие из естественных видов действий (элементарных движений, бега, бросков и т. 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т. п.);</w:t>
      </w:r>
    </w:p>
    <w:p w14:paraId="12C582E3" w14:textId="77777777" w:rsidR="00973440" w:rsidRPr="003D5F1E" w:rsidRDefault="00000000">
      <w:pPr>
        <w:autoSpaceDE w:val="0"/>
        <w:autoSpaceDN w:val="0"/>
        <w:spacing w:before="238" w:after="0"/>
        <w:ind w:left="420" w:right="576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3E3AFAA2" w14:textId="77777777" w:rsidR="00973440" w:rsidRPr="003D5F1E" w:rsidRDefault="00000000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гимнастические упражнения,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спортивные игровые упражнения, спортивные туристические упражнения).</w:t>
      </w:r>
    </w:p>
    <w:p w14:paraId="77ADED38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86" w:right="706" w:bottom="408" w:left="666" w:header="720" w:footer="720" w:gutter="0"/>
          <w:cols w:space="720" w:equalWidth="0">
            <w:col w:w="10528" w:space="0"/>
          </w:cols>
          <w:docGrid w:linePitch="360"/>
        </w:sectPr>
      </w:pPr>
    </w:p>
    <w:p w14:paraId="66726B69" w14:textId="77777777" w:rsidR="00973440" w:rsidRPr="003D5F1E" w:rsidRDefault="00973440">
      <w:pPr>
        <w:autoSpaceDE w:val="0"/>
        <w:autoSpaceDN w:val="0"/>
        <w:spacing w:after="78" w:line="220" w:lineRule="exact"/>
        <w:rPr>
          <w:lang w:val="ru-RU"/>
        </w:rPr>
      </w:pPr>
    </w:p>
    <w:p w14:paraId="4E8F94E7" w14:textId="77777777" w:rsidR="00973440" w:rsidRPr="003D5F1E" w:rsidRDefault="00000000">
      <w:pPr>
        <w:autoSpaceDE w:val="0"/>
        <w:autoSpaceDN w:val="0"/>
        <w:spacing w:after="0" w:line="262" w:lineRule="auto"/>
        <w:ind w:left="180" w:right="432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отражают сформированность у обучающихся определённых умений. </w:t>
      </w: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14:paraId="7550421F" w14:textId="77777777" w:rsidR="00973440" w:rsidRPr="003D5F1E" w:rsidRDefault="00000000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предметные области физической культуры (гимнастика, игры, туризм, спорт);</w:t>
      </w:r>
    </w:p>
    <w:p w14:paraId="2305A828" w14:textId="77777777" w:rsidR="00973440" w:rsidRPr="003D5F1E" w:rsidRDefault="00000000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иметь представление о здоровом образе жизни, о важности ведения активного образа жизни;</w:t>
      </w:r>
    </w:p>
    <w:p w14:paraId="2B10DAFA" w14:textId="77777777" w:rsidR="00973440" w:rsidRPr="003D5F1E" w:rsidRDefault="00000000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40AD777F" w14:textId="77777777" w:rsidR="00973440" w:rsidRPr="003D5F1E" w:rsidRDefault="00000000">
      <w:pPr>
        <w:autoSpaceDE w:val="0"/>
        <w:autoSpaceDN w:val="0"/>
        <w:spacing w:before="240" w:after="0" w:line="281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развития; знать и описывать формы наблюдения за динамикой развития гибкости и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координационных способностей;</w:t>
      </w:r>
    </w:p>
    <w:p w14:paraId="59CE1256" w14:textId="77777777" w:rsidR="00973440" w:rsidRPr="003D5F1E" w:rsidRDefault="00000000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виды разминки.</w:t>
      </w:r>
    </w:p>
    <w:p w14:paraId="51A246DB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178" w:after="0" w:line="271" w:lineRule="auto"/>
        <w:ind w:right="1152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деятельности: </w:t>
      </w:r>
      <w:r w:rsidRPr="003D5F1E">
        <w:rPr>
          <w:lang w:val="ru-RU"/>
        </w:rPr>
        <w:br/>
      </w: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упражнениями:</w:t>
      </w:r>
    </w:p>
    <w:p w14:paraId="598522B0" w14:textId="77777777" w:rsidR="00973440" w:rsidRPr="003D5F1E" w:rsidRDefault="00000000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выбирать гимнастические упражнения для формирования стопы, осанки в положении стоя, сидя и при ходьбе; упражнения для развития гибкости и координации;</w:t>
      </w:r>
    </w:p>
    <w:p w14:paraId="63909FB0" w14:textId="77777777" w:rsidR="00973440" w:rsidRPr="003D5F1E" w:rsidRDefault="00000000">
      <w:pPr>
        <w:autoSpaceDE w:val="0"/>
        <w:autoSpaceDN w:val="0"/>
        <w:spacing w:before="238" w:after="0"/>
        <w:ind w:left="420" w:right="7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и выполнять индивидуальный распорядок дня с включением утренней гимнастики, физкультминуток, выполнения упражнений гимнастики; измерять и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3E4B1667" w14:textId="77777777" w:rsidR="00973440" w:rsidRPr="003D5F1E" w:rsidRDefault="00000000">
      <w:pPr>
        <w:tabs>
          <w:tab w:val="left" w:pos="180"/>
        </w:tabs>
        <w:autoSpaceDE w:val="0"/>
        <w:autoSpaceDN w:val="0"/>
        <w:spacing w:before="178" w:after="0" w:line="262" w:lineRule="auto"/>
        <w:ind w:right="1296"/>
        <w:rPr>
          <w:lang w:val="ru-RU"/>
        </w:rPr>
      </w:pPr>
      <w:r w:rsidRPr="003D5F1E">
        <w:rPr>
          <w:lang w:val="ru-RU"/>
        </w:rPr>
        <w:tab/>
      </w: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61A743BC" w14:textId="77777777" w:rsidR="00973440" w:rsidRPr="003D5F1E" w:rsidRDefault="00000000">
      <w:pPr>
        <w:autoSpaceDE w:val="0"/>
        <w:autoSpaceDN w:val="0"/>
        <w:spacing w:before="180" w:after="0" w:line="281" w:lineRule="auto"/>
        <w:ind w:left="42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выполнять игровые задания для знакомства с видами спорта, плаванием, основами туристической деятельности; общаться и взаимодействовать в игровой деятельности; выполнять команды и строевые упражнения.</w:t>
      </w:r>
    </w:p>
    <w:p w14:paraId="68DE66B9" w14:textId="77777777" w:rsidR="00973440" w:rsidRPr="003D5F1E" w:rsidRDefault="00000000">
      <w:pPr>
        <w:autoSpaceDE w:val="0"/>
        <w:autoSpaceDN w:val="0"/>
        <w:spacing w:before="178" w:after="0" w:line="262" w:lineRule="auto"/>
        <w:ind w:left="180" w:right="5328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совершенствование: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Физкультурно-оздоровительная деятельность:</w:t>
      </w:r>
    </w:p>
    <w:p w14:paraId="3717C8D5" w14:textId="77777777" w:rsidR="00973440" w:rsidRPr="003D5F1E" w:rsidRDefault="00000000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14:paraId="2680765C" w14:textId="77777777" w:rsidR="00973440" w:rsidRPr="003D5F1E" w:rsidRDefault="00000000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упражнения основной гимнастики на развитие физических качеств (гибкость, координация),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14:paraId="29497F3D" w14:textId="77777777" w:rsidR="00973440" w:rsidRPr="003D5F1E" w:rsidRDefault="00000000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03A31C82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98" w:right="710" w:bottom="302" w:left="666" w:header="720" w:footer="720" w:gutter="0"/>
          <w:cols w:space="720" w:equalWidth="0">
            <w:col w:w="10524" w:space="0"/>
          </w:cols>
          <w:docGrid w:linePitch="360"/>
        </w:sectPr>
      </w:pPr>
    </w:p>
    <w:p w14:paraId="2389566F" w14:textId="77777777" w:rsidR="00973440" w:rsidRPr="003D5F1E" w:rsidRDefault="00973440">
      <w:pPr>
        <w:autoSpaceDE w:val="0"/>
        <w:autoSpaceDN w:val="0"/>
        <w:spacing w:after="168" w:line="220" w:lineRule="exact"/>
        <w:rPr>
          <w:lang w:val="ru-RU"/>
        </w:rPr>
      </w:pPr>
    </w:p>
    <w:p w14:paraId="66C5A46F" w14:textId="77777777" w:rsidR="00973440" w:rsidRPr="003D5F1E" w:rsidRDefault="00000000">
      <w:pPr>
        <w:autoSpaceDE w:val="0"/>
        <w:autoSpaceDN w:val="0"/>
        <w:spacing w:after="0" w:line="271" w:lineRule="auto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гимнастические упражнения, направленные на развитие жизненно важных навыков и умений (группировка, кувырки; повороты в обе стороны; равновесие на каждой ноге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попеременно; прыжки толчком с двух ног вперёд, назад, с поворотом в обе стороны;</w:t>
      </w:r>
    </w:p>
    <w:p w14:paraId="4742146F" w14:textId="77777777" w:rsidR="00973440" w:rsidRPr="003D5F1E" w:rsidRDefault="00000000">
      <w:pPr>
        <w:autoSpaceDE w:val="0"/>
        <w:autoSpaceDN w:val="0"/>
        <w:spacing w:before="238" w:after="0" w:line="230" w:lineRule="auto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—  осваивать способы игровой деятельности.</w:t>
      </w:r>
    </w:p>
    <w:p w14:paraId="4D16C58F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388" w:right="754" w:bottom="1440" w:left="1086" w:header="720" w:footer="720" w:gutter="0"/>
          <w:cols w:space="720" w:equalWidth="0">
            <w:col w:w="10059" w:space="0"/>
          </w:cols>
          <w:docGrid w:linePitch="360"/>
        </w:sectPr>
      </w:pPr>
    </w:p>
    <w:p w14:paraId="7DA5D39D" w14:textId="77777777" w:rsidR="00973440" w:rsidRPr="003D5F1E" w:rsidRDefault="00973440">
      <w:pPr>
        <w:autoSpaceDE w:val="0"/>
        <w:autoSpaceDN w:val="0"/>
        <w:spacing w:after="64" w:line="220" w:lineRule="exact"/>
        <w:rPr>
          <w:lang w:val="ru-RU"/>
        </w:rPr>
      </w:pPr>
    </w:p>
    <w:p w14:paraId="5DB437FA" w14:textId="77777777" w:rsidR="00973440" w:rsidRPr="003D5F1E" w:rsidRDefault="00000000">
      <w:pPr>
        <w:autoSpaceDE w:val="0"/>
        <w:autoSpaceDN w:val="0"/>
        <w:spacing w:after="258" w:line="233" w:lineRule="auto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850"/>
        <w:gridCol w:w="530"/>
        <w:gridCol w:w="1104"/>
        <w:gridCol w:w="1140"/>
        <w:gridCol w:w="866"/>
        <w:gridCol w:w="3722"/>
        <w:gridCol w:w="1080"/>
        <w:gridCol w:w="1814"/>
      </w:tblGrid>
      <w:tr w:rsidR="00973440" w14:paraId="4241ABDD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45B18" w14:textId="77777777" w:rsidR="0097344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7896D" w14:textId="77777777" w:rsidR="00973440" w:rsidRPr="003D5F1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FEF0C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247AC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460B0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E0A32" w14:textId="77777777" w:rsidR="00973440" w:rsidRDefault="0000000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9D3DE" w14:textId="77777777" w:rsidR="00973440" w:rsidRDefault="00000000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973440" w14:paraId="08628E4D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0A4F" w14:textId="77777777" w:rsidR="00973440" w:rsidRDefault="0097344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6E69" w14:textId="77777777" w:rsidR="00973440" w:rsidRDefault="00973440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D399C5" w14:textId="77777777" w:rsidR="0097344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BEFC6B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69D9E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97CE8" w14:textId="77777777" w:rsidR="00973440" w:rsidRDefault="0097344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A733" w14:textId="77777777" w:rsidR="00973440" w:rsidRDefault="0097344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01DFB" w14:textId="77777777" w:rsidR="00973440" w:rsidRDefault="00973440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E07B" w14:textId="77777777" w:rsidR="00973440" w:rsidRDefault="00973440"/>
        </w:tc>
      </w:tr>
      <w:tr w:rsidR="00973440" w:rsidRPr="003D5F1E" w14:paraId="576B065A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9DB9E" w14:textId="77777777" w:rsidR="00973440" w:rsidRPr="003D5F1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973440" w:rsidRPr="003D5F1E" w14:paraId="402569FB" w14:textId="77777777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F8F40" w14:textId="77777777" w:rsidR="00973440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75AF2" w14:textId="77777777" w:rsidR="00973440" w:rsidRDefault="00000000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Физическая культура: Гимнастика. Игры. Туризм. Спорт. Важность регулярных занятий физической культурой в рамках учебной и внеурочной деятельности.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урока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  <w:p w14:paraId="29B8E7CF" w14:textId="77777777" w:rsidR="00973440" w:rsidRDefault="00000000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ГТО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1A746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AEF51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BA374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1A9FB6" w14:textId="77777777" w:rsidR="00973440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</w:t>
            </w:r>
          </w:p>
        </w:tc>
        <w:tc>
          <w:tcPr>
            <w:tcW w:w="3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DEBA6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Гимнастика.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Туризм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Спорт;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613AC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D9B8E" w14:textId="77777777" w:rsidR="00973440" w:rsidRPr="003D5F1E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3D5F1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73440" w:rsidRPr="003D5F1E" w14:paraId="00AC42D3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5FA263" w14:textId="77777777" w:rsidR="0097344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E5B8DC" w14:textId="77777777" w:rsidR="00973440" w:rsidRPr="003D5F1E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поведения на уроках физической культуры. Общие принципы выполнения физических упражнений.</w:t>
            </w:r>
          </w:p>
          <w:p w14:paraId="00F1A45F" w14:textId="77777777" w:rsidR="00973440" w:rsidRDefault="00000000">
            <w:pPr>
              <w:autoSpaceDE w:val="0"/>
              <w:autoSpaceDN w:val="0"/>
              <w:spacing w:before="18" w:after="0" w:line="245" w:lineRule="auto"/>
              <w:ind w:left="72" w:right="144"/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Гимнастический шаг. Гимнастический (мягкий) бег.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хореографические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позиции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B78D3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705DA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86146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8959F" w14:textId="77777777" w:rsidR="0097344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0AA6A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Гимнастика.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Туризм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Спорт;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65A14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AAC98" w14:textId="77777777" w:rsidR="00973440" w:rsidRPr="003D5F1E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3D5F1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73440" w:rsidRPr="003D5F1E" w14:paraId="47BE9CDE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8C5903" w14:textId="77777777" w:rsidR="0097344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FC96C" w14:textId="77777777" w:rsidR="00973440" w:rsidRPr="003D5F1E" w:rsidRDefault="000000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физических упражнений, проведении игр и спортивных эстафет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EE084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980F36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C3A45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456FD" w14:textId="77777777" w:rsidR="0097344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9ED4B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Гимнастика.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Туризм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Спорт;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137BA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3C08C" w14:textId="77777777" w:rsidR="00973440" w:rsidRPr="003D5F1E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3D5F1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73440" w14:paraId="51F7DDE5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4BA9A" w14:textId="77777777" w:rsidR="0097344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78A80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Распорядок дня. Личная гигиена. Основные правила личной гигиены.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Закаливание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92158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12CCB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06373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B42EC8" w14:textId="77777777" w:rsidR="0097344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73A02C" w14:textId="77777777" w:rsidR="00973440" w:rsidRPr="003D5F1E" w:rsidRDefault="0000000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правила личной гигиены и правила закаливания;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498F2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C3130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школа.</w:t>
            </w:r>
          </w:p>
        </w:tc>
      </w:tr>
      <w:tr w:rsidR="00973440" w14:paraId="64C9786B" w14:textId="77777777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883C4" w14:textId="77777777" w:rsidR="00973440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4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B3CD6C" w14:textId="77777777" w:rsidR="00973440" w:rsidRPr="003D5F1E" w:rsidRDefault="00000000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Строевые команды, виды построения, расчёта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C6C32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F8A57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AECB7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822C4" w14:textId="77777777" w:rsidR="00973440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</w:t>
            </w:r>
          </w:p>
        </w:tc>
        <w:tc>
          <w:tcPr>
            <w:tcW w:w="3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A7D77" w14:textId="77777777" w:rsidR="00973440" w:rsidRPr="003D5F1E" w:rsidRDefault="0000000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строевые команды и определения при организации строя;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C03EB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EFF00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школа.</w:t>
            </w:r>
          </w:p>
        </w:tc>
      </w:tr>
      <w:tr w:rsidR="00973440" w14:paraId="215C1875" w14:textId="77777777">
        <w:trPr>
          <w:trHeight w:hRule="exact" w:val="34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D7D69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0E523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327D5" w14:textId="77777777" w:rsidR="00973440" w:rsidRDefault="00973440"/>
        </w:tc>
      </w:tr>
      <w:tr w:rsidR="00973440" w14:paraId="0AD9A022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30091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 физкультурной деятельности</w:t>
            </w:r>
          </w:p>
        </w:tc>
      </w:tr>
      <w:tr w:rsidR="00973440" w14:paraId="1E5164EE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0E994" w14:textId="77777777" w:rsidR="0097344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DB992" w14:textId="77777777" w:rsidR="00973440" w:rsidRPr="003D5F1E" w:rsidRDefault="00000000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здоровьеформирующими</w:t>
            </w:r>
            <w:proofErr w:type="spellEnd"/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физическими упражнениями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4D19C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A10A9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DE5B4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22113" w14:textId="77777777" w:rsidR="0097344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1BCB51" w14:textId="77777777" w:rsidR="00973440" w:rsidRPr="003D5F1E" w:rsidRDefault="0000000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 составлять упражнения основной гимнастики для утренней зарядки и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физкультминуток;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3AE1B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B06D2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школа.</w:t>
            </w:r>
          </w:p>
        </w:tc>
      </w:tr>
      <w:tr w:rsidR="00973440" w14:paraId="4419CD83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99D29B" w14:textId="77777777" w:rsidR="0097344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15D7A" w14:textId="77777777" w:rsidR="00973440" w:rsidRPr="003D5F1E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BCAA5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9CDB1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54F085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BE37A" w14:textId="77777777" w:rsidR="0097344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23.09.2022 27.09.2022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728BE5" w14:textId="77777777" w:rsidR="00973440" w:rsidRPr="003D5F1E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Общаться и взаимодействовать в игровой деятельности;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6DC275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9DC6A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школа.</w:t>
            </w:r>
          </w:p>
        </w:tc>
      </w:tr>
      <w:tr w:rsidR="00973440" w14:paraId="57C6E93B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DEFEF" w14:textId="77777777" w:rsidR="0097344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A7965" w14:textId="77777777" w:rsidR="00973440" w:rsidRPr="003D5F1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Самоконтроль. Строевые команды и построения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FDBCC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02594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EA45E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F45887" w14:textId="77777777" w:rsidR="0097344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30.09.2022 04.10.2022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F51D98" w14:textId="77777777" w:rsidR="00973440" w:rsidRPr="003D5F1E" w:rsidRDefault="00000000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и определять внешние признаки утомления во время занятий гимнастикой;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7D0EF0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2C1F1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школа.</w:t>
            </w:r>
          </w:p>
        </w:tc>
      </w:tr>
      <w:tr w:rsidR="00973440" w14:paraId="17AB9BCD" w14:textId="77777777">
        <w:trPr>
          <w:trHeight w:hRule="exact" w:val="34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E5C7F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F225E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64CC3" w14:textId="77777777" w:rsidR="00973440" w:rsidRDefault="00973440"/>
        </w:tc>
      </w:tr>
      <w:tr w:rsidR="00973440" w14:paraId="5818ED0B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4BB79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Физкультурно-оздоровительная деятельность</w:t>
            </w:r>
          </w:p>
        </w:tc>
      </w:tr>
      <w:tr w:rsidR="00973440" w:rsidRPr="003D5F1E" w14:paraId="02D8485C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AA1E7" w14:textId="77777777" w:rsidR="0097344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1EBC3" w14:textId="77777777" w:rsidR="00973440" w:rsidRPr="003D5F1E" w:rsidRDefault="0000000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упражнений основной гимнастики: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 для формирования и развития опорно-двигательного аппарата;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— для развития координации, моторики и </w:t>
            </w:r>
            <w:proofErr w:type="gramStart"/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жизненно важных навыков</w:t>
            </w:r>
            <w:proofErr w:type="gramEnd"/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умений.</w:t>
            </w:r>
          </w:p>
          <w:p w14:paraId="7F2E97AA" w14:textId="77777777" w:rsidR="00973440" w:rsidRPr="003D5F1E" w:rsidRDefault="00000000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 величины нагрузки и дыхания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D5077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84BAE0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1EE74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5B222" w14:textId="77777777" w:rsidR="0097344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07.10.2022 23.12.2022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F7B99" w14:textId="77777777" w:rsidR="00973440" w:rsidRPr="003D5F1E" w:rsidRDefault="0000000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по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самостоятельному выполнению упражнений для формирования и развития опорно-двигательного аппарата;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56DBA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6F6DE9" w14:textId="77777777" w:rsidR="00973440" w:rsidRPr="003D5F1E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3D5F1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973440" w:rsidRPr="003D5F1E" w14:paraId="530EAC7A" w14:textId="77777777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C9430" w14:textId="77777777" w:rsidR="00973440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DDA13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Игры и игровые задания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3ACD9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ABF2C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4E51E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6A83D" w14:textId="77777777" w:rsidR="0097344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27.12.2022 10.03.2023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0D4B2" w14:textId="77777777" w:rsidR="00973440" w:rsidRPr="003D5F1E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Музыкально-сценические игры. Игровые задания. Спортивные эстафеты с мячом, со скакалкой;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C94C5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42DD3" w14:textId="77777777" w:rsidR="00973440" w:rsidRPr="003D5F1E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3D5F1E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14:paraId="74FBA054" w14:textId="77777777" w:rsidR="00973440" w:rsidRPr="003D5F1E" w:rsidRDefault="00973440">
      <w:pPr>
        <w:autoSpaceDE w:val="0"/>
        <w:autoSpaceDN w:val="0"/>
        <w:spacing w:after="0" w:line="14" w:lineRule="exact"/>
        <w:rPr>
          <w:lang w:val="ru-RU"/>
        </w:rPr>
      </w:pPr>
    </w:p>
    <w:p w14:paraId="7442B8D0" w14:textId="77777777" w:rsidR="00973440" w:rsidRPr="003D5F1E" w:rsidRDefault="00973440">
      <w:pPr>
        <w:rPr>
          <w:lang w:val="ru-RU"/>
        </w:rPr>
        <w:sectPr w:rsidR="00973440" w:rsidRPr="003D5F1E">
          <w:pgSz w:w="16840" w:h="11900"/>
          <w:pgMar w:top="282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EB8FEF8" w14:textId="77777777" w:rsidR="00973440" w:rsidRPr="003D5F1E" w:rsidRDefault="00973440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850"/>
        <w:gridCol w:w="530"/>
        <w:gridCol w:w="1104"/>
        <w:gridCol w:w="1140"/>
        <w:gridCol w:w="866"/>
        <w:gridCol w:w="3722"/>
        <w:gridCol w:w="1080"/>
        <w:gridCol w:w="1814"/>
      </w:tblGrid>
      <w:tr w:rsidR="00973440" w14:paraId="5A9F25C4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1A503A" w14:textId="77777777" w:rsidR="00973440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49CA2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Организующие команды и приемы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9CB59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7AB64D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07ED2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DEADF" w14:textId="77777777" w:rsidR="00973440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14.03.2023 17.03.2023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849C7" w14:textId="77777777" w:rsidR="00973440" w:rsidRPr="003D5F1E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Освоение универсальных умений при выполнении организующих команд: «Становись!», «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Равняйсь!</w:t>
            </w:r>
            <w:proofErr w:type="gramStart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Смирно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!», «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Вольно!»,«Отставить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!», «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Разойдись»,«По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порядку рассчитайсь!», «На первый—второй рассчитайсь!», «На первый—третий рассчитайсь!»;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305D3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341C6" w14:textId="77777777" w:rsidR="00973440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школа.</w:t>
            </w:r>
          </w:p>
        </w:tc>
      </w:tr>
      <w:tr w:rsidR="00973440" w14:paraId="5F7E9B4A" w14:textId="77777777">
        <w:trPr>
          <w:trHeight w:hRule="exact" w:val="34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8AC11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DD62C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41</w:t>
            </w:r>
          </w:p>
        </w:tc>
        <w:tc>
          <w:tcPr>
            <w:tcW w:w="9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E598F" w14:textId="77777777" w:rsidR="00973440" w:rsidRDefault="00973440"/>
        </w:tc>
      </w:tr>
      <w:tr w:rsidR="00973440" w14:paraId="193483AA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1845A5" w14:textId="77777777" w:rsidR="00973440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Спортивно-оздоровительная деятельность</w:t>
            </w:r>
          </w:p>
        </w:tc>
      </w:tr>
      <w:tr w:rsidR="00973440" w14:paraId="0A4CCF5F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BD77E" w14:textId="77777777" w:rsidR="00973440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6C23B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Освоение физических упражнений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639E1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77509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19D55" w14:textId="77777777" w:rsidR="00973440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7D8F29" w14:textId="77777777" w:rsidR="00973440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21.03.2023 19.05.2023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9E418" w14:textId="77777777" w:rsidR="00973440" w:rsidRPr="003D5F1E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по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самостоятельному выполнению гимнастических упражнений для растяжки задней поверхности мышц бедра и формирования 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выворотности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стоп;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06282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FDD63" w14:textId="77777777" w:rsidR="00973440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школа.</w:t>
            </w:r>
          </w:p>
        </w:tc>
      </w:tr>
      <w:tr w:rsidR="00973440" w14:paraId="009515D4" w14:textId="77777777">
        <w:trPr>
          <w:trHeight w:hRule="exact" w:val="34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C3006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B3F15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9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FC77E" w14:textId="77777777" w:rsidR="00973440" w:rsidRDefault="00973440"/>
        </w:tc>
      </w:tr>
      <w:tr w:rsidR="00973440" w14:paraId="73572185" w14:textId="77777777">
        <w:trPr>
          <w:trHeight w:hRule="exact" w:val="32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30C73" w14:textId="77777777" w:rsidR="00973440" w:rsidRPr="003D5F1E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19EF3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BA95E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D53DD" w14:textId="77777777" w:rsidR="00973440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62</w:t>
            </w:r>
          </w:p>
        </w:tc>
      </w:tr>
    </w:tbl>
    <w:p w14:paraId="70ADDC28" w14:textId="77777777" w:rsidR="00973440" w:rsidRDefault="00973440">
      <w:pPr>
        <w:autoSpaceDE w:val="0"/>
        <w:autoSpaceDN w:val="0"/>
        <w:spacing w:after="0" w:line="14" w:lineRule="exact"/>
      </w:pPr>
    </w:p>
    <w:p w14:paraId="58E3D9A6" w14:textId="77777777" w:rsidR="00973440" w:rsidRDefault="00973440">
      <w:pPr>
        <w:sectPr w:rsidR="00973440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8219D88" w14:textId="77777777" w:rsidR="00973440" w:rsidRDefault="00973440">
      <w:pPr>
        <w:autoSpaceDE w:val="0"/>
        <w:autoSpaceDN w:val="0"/>
        <w:spacing w:after="78" w:line="220" w:lineRule="exact"/>
      </w:pPr>
    </w:p>
    <w:p w14:paraId="7CA53748" w14:textId="77777777" w:rsidR="00973440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973440" w14:paraId="21BFDF0C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46ACEE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5165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6759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B3E2F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D80B8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973440" w14:paraId="3F3DE747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C9EC8" w14:textId="77777777" w:rsidR="00973440" w:rsidRDefault="0097344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4D2D" w14:textId="77777777" w:rsidR="00973440" w:rsidRDefault="00973440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18E1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5D56A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9060B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B939" w14:textId="77777777" w:rsidR="00973440" w:rsidRDefault="00973440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A8C1" w14:textId="77777777" w:rsidR="00973440" w:rsidRDefault="00973440"/>
        </w:tc>
      </w:tr>
      <w:tr w:rsidR="00973440" w14:paraId="2A2A928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E6F9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C3480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физической культуры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6C5E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2F99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AF264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5C1949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2AE6E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73440" w14:paraId="39AEA2C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44C8F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EB033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уроке физической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A9A2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7925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70AB3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233BE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7DB23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73440" w14:paraId="35CCC493" w14:textId="77777777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6CC88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1785D" w14:textId="77777777" w:rsidR="00973440" w:rsidRPr="003D5F1E" w:rsidRDefault="00000000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безопасности при выполнении физических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упражнений, проведении игр и спортивных эстафет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36478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243E2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30B58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70B6F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E5A58" w14:textId="77777777" w:rsidR="00973440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73440" w14:paraId="00AF8FF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E16B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DB3A9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Физические упражнения: исходные положения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4465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C59D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06BB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06189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A7E64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73440" w14:paraId="4A2AEF42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2645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417D76" w14:textId="77777777" w:rsidR="00973440" w:rsidRPr="003D5F1E" w:rsidRDefault="00000000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Организующие </w:t>
            </w:r>
            <w:proofErr w:type="spellStart"/>
            <w:proofErr w:type="gram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команды:«</w:t>
            </w:r>
            <w:proofErr w:type="gram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Стройся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«Смирно», «На первый, второй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рассчитайсь», «Вольно»,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«Шагом марш», «На месте стой, раз, два», «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Равняйсь»,«В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две шеренги становись»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6DAD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6C5D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1CC5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8CE4A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EDEED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1194124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29838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8AA7E" w14:textId="77777777" w:rsidR="00973440" w:rsidRPr="003D5F1E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б щ и е п р и н ц и п ы в ы п о л н е н и я г и м н а с т и ч е с к и х у п р а ж н е н и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1576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A2C3A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921E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69041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8F8B0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3FD8823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4EDA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ED964" w14:textId="77777777" w:rsidR="00973440" w:rsidRPr="003D5F1E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приставные шаги вперёд на полной стопе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(гимнастический шаг)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6BF7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C5F6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488B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EE62B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0F736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7A5AD2B0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79F1E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02267" w14:textId="77777777" w:rsidR="00973440" w:rsidRPr="003D5F1E" w:rsidRDefault="00000000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шаги с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пятках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(«казачок»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4C7D3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2AD9D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B3035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548BC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27.09.2022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401ED" w14:textId="77777777" w:rsidR="00973440" w:rsidRDefault="00000000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973440" w14:paraId="6E23D4D0" w14:textId="77777777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51A04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7D89E6" w14:textId="77777777" w:rsidR="00973440" w:rsidRPr="003D5F1E" w:rsidRDefault="0000000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шаги с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r w:rsidRPr="003D5F1E">
              <w:rPr>
                <w:lang w:val="ru-RU"/>
              </w:rPr>
              <w:br/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выпрямленными коленями и в 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(«жираф»)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FFD7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4ABD6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51F59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7400D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711447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6FA8146A" w14:textId="77777777" w:rsidR="00973440" w:rsidRDefault="00973440">
      <w:pPr>
        <w:autoSpaceDE w:val="0"/>
        <w:autoSpaceDN w:val="0"/>
        <w:spacing w:after="0" w:line="14" w:lineRule="exact"/>
      </w:pPr>
    </w:p>
    <w:p w14:paraId="1E24133B" w14:textId="77777777" w:rsidR="00973440" w:rsidRDefault="00973440">
      <w:pPr>
        <w:sectPr w:rsidR="00973440">
          <w:pgSz w:w="11900" w:h="16840"/>
          <w:pgMar w:top="298" w:right="650" w:bottom="58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902877D" w14:textId="77777777" w:rsidR="00973440" w:rsidRDefault="009734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973440" w14:paraId="423485BC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4A413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72254" w14:textId="77777777" w:rsidR="00973440" w:rsidRPr="003D5F1E" w:rsidRDefault="0000000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3D5F1E">
              <w:rPr>
                <w:lang w:val="ru-RU"/>
              </w:rPr>
              <w:br/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шагов с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r w:rsidRPr="003D5F1E">
              <w:rPr>
                <w:lang w:val="ru-RU"/>
              </w:rPr>
              <w:br/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выпрямленными коленями и в 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(«жираф»)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CB78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A573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FCAC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02A47C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CF65F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0AD0BEC1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B5470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3300C" w14:textId="77777777" w:rsidR="00973440" w:rsidRPr="003D5F1E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т р о е в ы е у п р а ж н е н и я: построение и 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перестрое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 и е в о д н у и д в е ш е р е н г и с т о я н а м е с т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6EA7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CBFB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411C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A8C41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383B7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6879406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2993B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2D18DF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повороты направо и налево.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FCB7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CDBE17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027B8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AD287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B33A6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1E82DA97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83B69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BE104" w14:textId="77777777" w:rsidR="00973440" w:rsidRPr="003D5F1E" w:rsidRDefault="000000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в колонне по одному с равномерной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4474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FF73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BD33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1F350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02F48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6BAC772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888E2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7F827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Размыкания и перестроения.</w:t>
            </w:r>
          </w:p>
          <w:p w14:paraId="7477D6E4" w14:textId="77777777" w:rsidR="00973440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месте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BEA3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5A79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8AEA4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A75E4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98C6A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665C41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3F94B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FA243" w14:textId="77777777" w:rsidR="00973440" w:rsidRDefault="00000000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Движение строевым шагом. ОРУ в кругу.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Перестроения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E0D36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A37C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AE40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B8BE3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229AE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1354E03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216674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4226B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итогам обучения в 1 четверти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893823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3B8BA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6A5A7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C7EC9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8C7C6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0276B6F8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A0CAC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4FDE5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танцевальные позиции у опоры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D2B1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6BA0D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5755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3C81A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04F14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087606F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5EF95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4F668" w14:textId="77777777" w:rsidR="00973440" w:rsidRPr="003D5F1E" w:rsidRDefault="0000000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основных танцевальных позиций у опоры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DC50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7B8D4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E8D04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B7063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636713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42BC63F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5FB03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B6E4B" w14:textId="77777777" w:rsidR="00973440" w:rsidRPr="003D5F1E" w:rsidRDefault="00000000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 мяча двумя руками. Игра «Быстро по местам»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302AB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A48A5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19258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820D9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0E772" w14:textId="77777777" w:rsidR="0097344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347B334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143D1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73761A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Передача мяча одной рукой. Челночный бег.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Весёлые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ребята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6A0B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1053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2F72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0BF5A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9C946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7D62E670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B3B7A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5ADDC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proofErr w:type="gram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.Эстафеты</w:t>
            </w:r>
            <w:proofErr w:type="gram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предметами. Прыжки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B922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A3F6E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4EAF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7E6A4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580FC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90DB6C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F5517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03DAD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Ведение мяча рукой. Игра «К своим флажкам».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места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B0C6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6F33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ADD9E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E3BA0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263D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97DAC40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29D18C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8DF39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Передачи мяча ногой. Эстафеты с предметами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84ED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4A23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FB5E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13E7F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76C2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4545EC0A" w14:textId="77777777" w:rsidR="00973440" w:rsidRDefault="00973440">
      <w:pPr>
        <w:autoSpaceDE w:val="0"/>
        <w:autoSpaceDN w:val="0"/>
        <w:spacing w:after="0" w:line="14" w:lineRule="exact"/>
      </w:pPr>
    </w:p>
    <w:p w14:paraId="267D1ED7" w14:textId="77777777" w:rsidR="00973440" w:rsidRDefault="00973440">
      <w:pPr>
        <w:sectPr w:rsidR="00973440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914E477" w14:textId="77777777" w:rsidR="00973440" w:rsidRDefault="009734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973440" w14:paraId="3837802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D723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63584F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Броски мяча в цель. </w:t>
            </w:r>
            <w:proofErr w:type="spellStart"/>
            <w:proofErr w:type="gram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Игра«</w:t>
            </w:r>
            <w:proofErr w:type="gram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мороза».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Прыжковые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3FAE9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A5D5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B445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AB6B8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09240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19FACE6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D6A3C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14D80" w14:textId="77777777" w:rsidR="00973440" w:rsidRPr="003D5F1E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Игра «Змейка». Челночный бег Передача мяча двумя руками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6E8D7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F429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E9A9F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9404B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44A7E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2F8CE72E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CADAA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F3CB5" w14:textId="77777777" w:rsidR="00973440" w:rsidRPr="003D5F1E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Игра «Два мороза».</w:t>
            </w:r>
          </w:p>
          <w:p w14:paraId="2738BF73" w14:textId="77777777" w:rsidR="00973440" w:rsidRPr="003D5F1E" w:rsidRDefault="000000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Эстафеты с предметами.</w:t>
            </w:r>
          </w:p>
          <w:p w14:paraId="4715747F" w14:textId="77777777" w:rsidR="00973440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22FE3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7E26F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A8CB8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5146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C476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0AD52C6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DADBF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4F50A8" w14:textId="77777777" w:rsidR="00973440" w:rsidRPr="003D5F1E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гибкости позвоночника и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плечевого пояса («мост») из положения лёжа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5EF7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503EB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2927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A1B4D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62FD2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6858B14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157690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72318D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Группировка, кувырок в сторону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3D3C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F4B5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38F86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D838A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CC5152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4C89CCB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9689DA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3307D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правила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7D90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E463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8F7A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0F684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8DF8A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48BCE1A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EF6A5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90F4D" w14:textId="77777777" w:rsidR="00973440" w:rsidRDefault="00000000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 упражнений утренней гимнастики.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CE46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B203D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9A46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4A25D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45A44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973440" w14:paraId="49E06A1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8DE85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D3F8C" w14:textId="77777777" w:rsidR="00973440" w:rsidRPr="003D5F1E" w:rsidRDefault="00000000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Самостоятельное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комплекса упражнений утренней гимнастики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BD6A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64A4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CC44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20DD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9C03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7C44E4D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26884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07556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2 четверти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220E8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32F6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F23C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CE941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6D3987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2E6955FE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C863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5D21B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Подскоки через скакалку вперёд, назад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DA45D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59EB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95F3D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895DC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A0473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00B58FFB" w14:textId="77777777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14BD2E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A4143" w14:textId="77777777" w:rsidR="00973440" w:rsidRPr="003D5F1E" w:rsidRDefault="0000000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подскоков через скакалку вперёд, назад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967FFB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B89573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A51BE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EAE55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2B138" w14:textId="77777777" w:rsidR="0097344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7E5564B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15378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C00C8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Прыжки через скакалку вперёд, назад.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6C3F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87CE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3C56C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AC8BF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40BC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51E292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628AF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397D1" w14:textId="77777777" w:rsidR="00973440" w:rsidRPr="003D5F1E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прыжков через скакалку вперёд, назад.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F4096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8FA5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490AF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358B85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63F10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4C8F06B4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1E473E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FC93A" w14:textId="77777777" w:rsidR="00973440" w:rsidRPr="003D5F1E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прыжков через скакалку вперёд, назад.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7764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1A70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23E6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5063A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C225C" w14:textId="77777777" w:rsidR="00973440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14:paraId="2600F4B8" w14:textId="77777777" w:rsidR="00973440" w:rsidRDefault="00973440">
      <w:pPr>
        <w:autoSpaceDE w:val="0"/>
        <w:autoSpaceDN w:val="0"/>
        <w:spacing w:after="0" w:line="14" w:lineRule="exact"/>
      </w:pPr>
    </w:p>
    <w:p w14:paraId="0DB8FBB5" w14:textId="77777777" w:rsidR="00973440" w:rsidRDefault="00973440">
      <w:pPr>
        <w:sectPr w:rsidR="00973440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C9CFF76" w14:textId="77777777" w:rsidR="00973440" w:rsidRDefault="009734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973440" w14:paraId="3CC0BD03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107E3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88E3F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Самостоятельное 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выполение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упражнений со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5C74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09BD37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CAE1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9F6A4A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D9318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6BB265E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FE5E5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358CE" w14:textId="77777777" w:rsidR="00973440" w:rsidRPr="003D5F1E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упражнения: упражнения с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гимнастическим мячом и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скакалкой.</w:t>
            </w:r>
          </w:p>
          <w:p w14:paraId="4C32D624" w14:textId="77777777" w:rsidR="00973440" w:rsidRDefault="00000000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DEDD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ACF0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57C5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10CB6F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93E63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7B0A809F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BCC2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3AC24" w14:textId="77777777" w:rsidR="00973440" w:rsidRPr="003D5F1E" w:rsidRDefault="00000000">
            <w:pPr>
              <w:autoSpaceDE w:val="0"/>
              <w:autoSpaceDN w:val="0"/>
              <w:spacing w:before="98" w:after="0" w:line="278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упражнения: упражнения с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гимнастическим мячом и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скакалкой.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FAED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3CFD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A35F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6098B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90325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378CEEC7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56053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D4710" w14:textId="77777777" w:rsidR="00973440" w:rsidRPr="003D5F1E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с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предметами. Упражнения с мячом.</w:t>
            </w:r>
          </w:p>
          <w:p w14:paraId="7D1C14C3" w14:textId="77777777" w:rsidR="00973440" w:rsidRDefault="00000000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Музыкальносценическая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Танцуем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вместе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588E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10C5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2141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A2EBE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00E2F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77FD763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109A2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B4E51" w14:textId="77777777" w:rsidR="00973440" w:rsidRPr="003D5F1E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Удержание гимнастического мяча. Баланс мяча на ладони, передача мяча из руки </w:t>
            </w:r>
            <w:proofErr w:type="gram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рук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883153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903F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9C0C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61014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038B22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605E30D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CCDCF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05018" w14:textId="77777777" w:rsidR="00973440" w:rsidRPr="003D5F1E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Одиночный отбив мяча от пола. Переброска мяча с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ладони на тыльную сторону руки и обратно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D970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7365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7B8E4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F07BF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91A2E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B032C7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4E261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D6C25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Перекат мяча по полу, по рукам.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садись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A972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60A4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A57F3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0F3682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AAC98E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17BB9C9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ECACC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46B299" w14:textId="77777777" w:rsidR="00973440" w:rsidRPr="003D5F1E" w:rsidRDefault="0000000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навыков переката мяча по полу, по рукам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E8427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0AD94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EFBF57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C2566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83AE1F" w14:textId="77777777" w:rsidR="0097344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394611E3" w14:textId="77777777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38269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EAE0A" w14:textId="77777777" w:rsidR="00973440" w:rsidRPr="003D5F1E" w:rsidRDefault="00000000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 р о с о к и л о в л я м я ч а. П е р е д а ч а м я ч а д в у м я р у к а м и о т г р у д и.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47A2CE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3D8544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E3FAB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4D6548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32CB0" w14:textId="77777777" w:rsidR="0097344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435EF4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902E9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18F7E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броска и ловли мяча.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снизу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Эстафеты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AAF5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64D6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4B20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EF6EC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795170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54097342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2A7753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08BE2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навыков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с мячом.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734A0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C8C3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D1737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07A03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5A78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11C3F96F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79D2C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54D92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Игровые задания с мячом. Ведение мяча.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906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0AED9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93F3F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C571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75C2EF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2644CA0D" w14:textId="77777777" w:rsidR="00973440" w:rsidRDefault="00973440">
      <w:pPr>
        <w:autoSpaceDE w:val="0"/>
        <w:autoSpaceDN w:val="0"/>
        <w:spacing w:after="0" w:line="14" w:lineRule="exact"/>
      </w:pPr>
    </w:p>
    <w:p w14:paraId="38082D70" w14:textId="77777777" w:rsidR="00973440" w:rsidRDefault="00973440">
      <w:pPr>
        <w:sectPr w:rsidR="00973440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CC3FDED" w14:textId="77777777" w:rsidR="00973440" w:rsidRDefault="009734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973440" w14:paraId="107D989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F13793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DF15F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3 четверти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1A3C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5C49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53BBE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B9D92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8ED8A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73440" w14:paraId="41CB8FAA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3509D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871A0" w14:textId="77777777" w:rsidR="00973440" w:rsidRPr="003D5F1E" w:rsidRDefault="00000000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"Музыкальный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паровозик": способы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BD1C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AAFA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1920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AFF44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F9171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1AA0C032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3511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5A9B26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Танцевальные шаги:«полечка»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ED8B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CC00F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E484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7438E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752CF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1E50E33F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9EE58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3977F1" w14:textId="77777777" w:rsidR="00973440" w:rsidRPr="003D5F1E" w:rsidRDefault="00000000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3D5F1E">
              <w:rPr>
                <w:lang w:val="ru-RU"/>
              </w:rPr>
              <w:br/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танцевальных шагов «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полечка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BB2774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E54AE2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68D5A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999F3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3DA77" w14:textId="77777777" w:rsidR="0097344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6C9788E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A9D7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78CD7" w14:textId="77777777" w:rsidR="00973440" w:rsidRPr="003D5F1E" w:rsidRDefault="000000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3D5F1E">
              <w:rPr>
                <w:lang w:val="ru-RU"/>
              </w:rPr>
              <w:br/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танцевальных шагов «</w:t>
            </w:r>
            <w:proofErr w:type="spell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ковырялочка</w:t>
            </w:r>
            <w:proofErr w:type="spell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2C6D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2B21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71EF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B677C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DC8A7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375CC7D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B1441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4C67A" w14:textId="77777777" w:rsidR="00973440" w:rsidRPr="003D5F1E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техники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танцевальных шагов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EE707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1AD9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C831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DB15E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A3CD7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7F782F4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B64BC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47423" w14:textId="77777777" w:rsidR="00973440" w:rsidRPr="003D5F1E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Равномерный бег.</w:t>
            </w:r>
          </w:p>
          <w:p w14:paraId="71E835A8" w14:textId="77777777" w:rsidR="00973440" w:rsidRPr="003D5F1E" w:rsidRDefault="00000000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Чередование ходьбы, бега.</w:t>
            </w:r>
          </w:p>
          <w:p w14:paraId="745F7127" w14:textId="77777777" w:rsidR="00973440" w:rsidRPr="003D5F1E" w:rsidRDefault="0000000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Считалки для проведения совместных подвижных игр.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4E09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84789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D2E5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74B60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342D7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01C88460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BD79F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BB439" w14:textId="77777777" w:rsidR="00973440" w:rsidRPr="003D5F1E" w:rsidRDefault="0000000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Челночный бег. Игры на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и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навыков </w:t>
            </w:r>
            <w:proofErr w:type="spellStart"/>
            <w:proofErr w:type="gramStart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бега,ходьбы</w:t>
            </w:r>
            <w:proofErr w:type="spellEnd"/>
            <w:proofErr w:type="gramEnd"/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DB0C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843D87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94AE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FC0245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FF64C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7FAD392A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B0449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01AD8" w14:textId="77777777" w:rsidR="00973440" w:rsidRDefault="00000000">
            <w:pPr>
              <w:autoSpaceDE w:val="0"/>
              <w:autoSpaceDN w:val="0"/>
              <w:spacing w:before="98" w:after="0"/>
              <w:ind w:left="72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Бег в чередовании с ходьбой. Прыжки с места. Прыжки со скакалкой.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2B56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57B3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4EE88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FB36C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D2EBCE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7C9BF03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6FFB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3CC1E7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Ходьба и бег. Различные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ходьбы.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изменен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направления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7C47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9B5C6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F0FA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7246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D1F06" w14:textId="77777777" w:rsidR="00973440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973440" w14:paraId="4C9C0619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B28F4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ECA52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Равномерный бег до 6 минут. Прыжки со скакалкой.</w:t>
            </w:r>
          </w:p>
          <w:p w14:paraId="24E46FAD" w14:textId="77777777" w:rsidR="00973440" w:rsidRPr="003D5F1E" w:rsidRDefault="0000000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Подвижная игра «Зайцы в огороде».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9D090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1235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4D457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2AF0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715379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21CF640C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A2CF51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80EEC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Бег на 30 метров. Челночный бег.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14BE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AA94EB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1FE2B3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8B317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0B2677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2C3DEF69" w14:textId="77777777" w:rsidR="00973440" w:rsidRDefault="00973440">
      <w:pPr>
        <w:autoSpaceDE w:val="0"/>
        <w:autoSpaceDN w:val="0"/>
        <w:spacing w:after="0" w:line="14" w:lineRule="exact"/>
      </w:pPr>
    </w:p>
    <w:p w14:paraId="5F165AD2" w14:textId="77777777" w:rsidR="00973440" w:rsidRDefault="00973440">
      <w:pPr>
        <w:sectPr w:rsidR="00973440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7A715A9" w14:textId="77777777" w:rsidR="00973440" w:rsidRDefault="00973440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973440" w14:paraId="4CF341D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F6D965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EF234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Прыжки. Прыжок в длину с места.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высокой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E67B2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CD0F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A2BA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9E39E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DC31F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0B254D0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2E38A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FE6EB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 60 метров. Подвижная игра "Заяц без домика".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AB1A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DCC7A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A2D60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B9988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DF88E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3CEFB60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9FA76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A5BAE" w14:textId="77777777" w:rsidR="00973440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теннисного мяча на дальность.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Лапта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FC01BE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BC691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D7BC5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21F43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6405B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4CC60BAC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62120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19D84" w14:textId="77777777" w:rsidR="00973440" w:rsidRPr="003D5F1E" w:rsidRDefault="0000000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Игры на закрепление и </w:t>
            </w:r>
            <w:r w:rsidRPr="003D5F1E">
              <w:rPr>
                <w:lang w:val="ru-RU"/>
              </w:rPr>
              <w:br/>
            </w: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совершенствование развития скоростных способностей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94C971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0AA87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AB28B" w14:textId="77777777" w:rsidR="00973440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04C80" w14:textId="77777777" w:rsidR="00973440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438159" w14:textId="77777777" w:rsidR="00973440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73440" w14:paraId="335CE9A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AA53E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21A9B" w14:textId="77777777" w:rsidR="00973440" w:rsidRPr="003D5F1E" w:rsidRDefault="000000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1 класса.</w:t>
            </w:r>
          </w:p>
          <w:p w14:paraId="39A39968" w14:textId="77777777" w:rsidR="00973440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0F03D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D3C9C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B0E74" w14:textId="77777777" w:rsidR="00973440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06538F" w14:textId="77777777" w:rsidR="00973440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03924" w14:textId="77777777" w:rsidR="00973440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tbl>
      <w:tblPr>
        <w:tblpPr w:leftFromText="180" w:rightFromText="180" w:vertAnchor="text" w:horzAnchor="margin" w:tblpY="311"/>
        <w:tblW w:w="0" w:type="auto"/>
        <w:tblLayout w:type="fixed"/>
        <w:tblLook w:val="04A0" w:firstRow="1" w:lastRow="0" w:firstColumn="1" w:lastColumn="0" w:noHBand="0" w:noVBand="1"/>
      </w:tblPr>
      <w:tblGrid>
        <w:gridCol w:w="3720"/>
        <w:gridCol w:w="734"/>
        <w:gridCol w:w="1620"/>
        <w:gridCol w:w="4478"/>
      </w:tblGrid>
      <w:tr w:rsidR="003D5F1E" w14:paraId="6E73F494" w14:textId="77777777" w:rsidTr="003D5F1E">
        <w:trPr>
          <w:trHeight w:hRule="exact" w:val="808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3E347" w14:textId="77777777" w:rsidR="003D5F1E" w:rsidRPr="003D5F1E" w:rsidRDefault="003D5F1E" w:rsidP="003D5F1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3D5F1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A2FD7A" w14:textId="77777777" w:rsidR="003D5F1E" w:rsidRDefault="003D5F1E" w:rsidP="003D5F1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E2ED56" w14:textId="77777777" w:rsidR="003D5F1E" w:rsidRDefault="003D5F1E" w:rsidP="003D5F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B7E90B" w14:textId="77777777" w:rsidR="003D5F1E" w:rsidRDefault="003D5F1E" w:rsidP="003D5F1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</w:t>
            </w:r>
          </w:p>
        </w:tc>
      </w:tr>
    </w:tbl>
    <w:p w14:paraId="28FE8445" w14:textId="77777777" w:rsidR="00973440" w:rsidRDefault="00973440">
      <w:pPr>
        <w:sectPr w:rsidR="00973440">
          <w:pgSz w:w="11900" w:h="16840"/>
          <w:pgMar w:top="284" w:right="650" w:bottom="46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BAA613E" w14:textId="77777777" w:rsidR="00973440" w:rsidRDefault="00973440">
      <w:pPr>
        <w:sectPr w:rsidR="00973440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4F679A3" w14:textId="77777777" w:rsidR="00973440" w:rsidRPr="003D5F1E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УЧЕБНО-МЕТОДИЧЕСКОЕ ОБЕСПЕЧЕНИЕ ОБРАЗОВАТЕЛЬНОГО ПРОЦЕССА </w:t>
      </w:r>
    </w:p>
    <w:p w14:paraId="7EA50AF9" w14:textId="77777777" w:rsidR="00973440" w:rsidRPr="003D5F1E" w:rsidRDefault="00000000">
      <w:pPr>
        <w:autoSpaceDE w:val="0"/>
        <w:autoSpaceDN w:val="0"/>
        <w:spacing w:before="346" w:after="0" w:line="230" w:lineRule="auto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14:paraId="1CA2EB78" w14:textId="77777777" w:rsidR="00973440" w:rsidRPr="003D5F1E" w:rsidRDefault="00000000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14:paraId="31301B8F" w14:textId="77777777" w:rsidR="00973440" w:rsidRPr="003D5F1E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1D9E02EF" w14:textId="77777777" w:rsidR="00973440" w:rsidRPr="003D5F1E" w:rsidRDefault="00000000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Физическая культура, 1 класс/Матвеев А.П., Акционерное общество «Издательство «Просвещение»</w:t>
      </w:r>
    </w:p>
    <w:p w14:paraId="51E35753" w14:textId="77777777" w:rsidR="00973440" w:rsidRPr="003D5F1E" w:rsidRDefault="00000000">
      <w:pPr>
        <w:autoSpaceDE w:val="0"/>
        <w:autoSpaceDN w:val="0"/>
        <w:spacing w:before="264" w:after="0" w:line="230" w:lineRule="auto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1999F674" w14:textId="77777777" w:rsidR="00973440" w:rsidRPr="003D5F1E" w:rsidRDefault="00000000">
      <w:pPr>
        <w:autoSpaceDE w:val="0"/>
        <w:autoSpaceDN w:val="0"/>
        <w:spacing w:before="168" w:after="0" w:line="281" w:lineRule="auto"/>
        <w:ind w:right="2880"/>
        <w:rPr>
          <w:lang w:val="ru-RU"/>
        </w:rPr>
      </w:pP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Раздел сайта корпорации «Российский учебник» «Начальное </w:t>
      </w:r>
      <w:proofErr w:type="gramStart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образование»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rosuchebnik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metodicheskaja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pomosch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nachalnoe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obrazovanie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gram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«Открытый урок. Первое сентября»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 xml:space="preserve">«Начальная школа»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14:paraId="429077D0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B513ED4" w14:textId="77777777" w:rsidR="00973440" w:rsidRPr="003D5F1E" w:rsidRDefault="00973440">
      <w:pPr>
        <w:autoSpaceDE w:val="0"/>
        <w:autoSpaceDN w:val="0"/>
        <w:spacing w:after="78" w:line="220" w:lineRule="exact"/>
        <w:rPr>
          <w:lang w:val="ru-RU"/>
        </w:rPr>
      </w:pPr>
    </w:p>
    <w:p w14:paraId="36E423CE" w14:textId="77777777" w:rsidR="00973440" w:rsidRPr="003D5F1E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693E790A" w14:textId="77777777" w:rsidR="00973440" w:rsidRPr="003D5F1E" w:rsidRDefault="00000000">
      <w:pPr>
        <w:autoSpaceDE w:val="0"/>
        <w:autoSpaceDN w:val="0"/>
        <w:spacing w:before="346" w:after="0" w:line="302" w:lineRule="auto"/>
        <w:ind w:right="288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Стадион, спортивный зал, мишени для метания, волейбольная сетка, Баскетбольный щит, Разметка</w:t>
      </w:r>
    </w:p>
    <w:p w14:paraId="1CB6615B" w14:textId="77777777" w:rsidR="00973440" w:rsidRPr="003D5F1E" w:rsidRDefault="00000000">
      <w:pPr>
        <w:autoSpaceDE w:val="0"/>
        <w:autoSpaceDN w:val="0"/>
        <w:spacing w:before="262" w:after="0" w:line="302" w:lineRule="auto"/>
        <w:ind w:right="288"/>
        <w:rPr>
          <w:lang w:val="ru-RU"/>
        </w:rPr>
      </w:pPr>
      <w:r w:rsidRPr="003D5F1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3D5F1E">
        <w:rPr>
          <w:lang w:val="ru-RU"/>
        </w:rPr>
        <w:br/>
      </w:r>
      <w:r w:rsidRPr="003D5F1E">
        <w:rPr>
          <w:rFonts w:ascii="Times New Roman" w:eastAsia="Times New Roman" w:hAnsi="Times New Roman"/>
          <w:color w:val="000000"/>
          <w:sz w:val="24"/>
          <w:lang w:val="ru-RU"/>
        </w:rPr>
        <w:t>Спортивный инвентарь: Свисток, секундомер, линейка, эстафетные палочки, мячи, кубики, кольца</w:t>
      </w:r>
    </w:p>
    <w:p w14:paraId="1BC1A90B" w14:textId="77777777" w:rsidR="00973440" w:rsidRPr="003D5F1E" w:rsidRDefault="00973440">
      <w:pPr>
        <w:rPr>
          <w:lang w:val="ru-RU"/>
        </w:rPr>
        <w:sectPr w:rsidR="00973440" w:rsidRPr="003D5F1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F7EBB53" w14:textId="77777777" w:rsidR="001B4655" w:rsidRPr="003D5F1E" w:rsidRDefault="001B4655">
      <w:pPr>
        <w:rPr>
          <w:lang w:val="ru-RU"/>
        </w:rPr>
      </w:pPr>
    </w:p>
    <w:sectPr w:rsidR="001B4655" w:rsidRPr="003D5F1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42956384">
    <w:abstractNumId w:val="8"/>
  </w:num>
  <w:num w:numId="2" w16cid:durableId="1944606215">
    <w:abstractNumId w:val="6"/>
  </w:num>
  <w:num w:numId="3" w16cid:durableId="1558588662">
    <w:abstractNumId w:val="5"/>
  </w:num>
  <w:num w:numId="4" w16cid:durableId="1524127963">
    <w:abstractNumId w:val="4"/>
  </w:num>
  <w:num w:numId="5" w16cid:durableId="356081821">
    <w:abstractNumId w:val="7"/>
  </w:num>
  <w:num w:numId="6" w16cid:durableId="294872613">
    <w:abstractNumId w:val="3"/>
  </w:num>
  <w:num w:numId="7" w16cid:durableId="488906916">
    <w:abstractNumId w:val="2"/>
  </w:num>
  <w:num w:numId="8" w16cid:durableId="1296644070">
    <w:abstractNumId w:val="1"/>
  </w:num>
  <w:num w:numId="9" w16cid:durableId="362169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B4655"/>
    <w:rsid w:val="0029639D"/>
    <w:rsid w:val="00326F90"/>
    <w:rsid w:val="003D5F1E"/>
    <w:rsid w:val="0097344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B10F78"/>
  <w14:defaultImageDpi w14:val="300"/>
  <w15:docId w15:val="{131BBABC-E969-4D2E-AD27-3C7BF5DB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7947</Words>
  <Characters>45300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53141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2022-08-24T09:11:00Z</dcterms:created>
  <dcterms:modified xsi:type="dcterms:W3CDTF">2022-08-24T09:11:00Z</dcterms:modified>
  <cp:category/>
</cp:coreProperties>
</file>